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06A21" w14:textId="6929CBF3" w:rsidR="002C07A2" w:rsidRPr="00FF430B" w:rsidRDefault="002C07A2" w:rsidP="00C805CC">
      <w:pPr>
        <w:tabs>
          <w:tab w:val="left" w:pos="5103"/>
          <w:tab w:val="left" w:pos="10348"/>
        </w:tabs>
        <w:jc w:val="right"/>
        <w:rPr>
          <w:noProof w:val="0"/>
          <w:lang w:val="ro-MD" w:eastAsia="ru-RU"/>
        </w:rPr>
      </w:pPr>
      <w:r w:rsidRPr="00FF430B">
        <w:rPr>
          <w:noProof w:val="0"/>
          <w:lang w:val="ro-MD" w:eastAsia="ru-RU"/>
        </w:rPr>
        <w:t>APROBAT</w:t>
      </w:r>
      <w:r w:rsidR="0072565E" w:rsidRPr="00FF430B">
        <w:rPr>
          <w:noProof w:val="0"/>
          <w:lang w:val="ro-MD" w:eastAsia="ru-RU"/>
        </w:rPr>
        <w:t>Ă</w:t>
      </w:r>
    </w:p>
    <w:p w14:paraId="2EF46595" w14:textId="77777777" w:rsidR="003961E7" w:rsidRPr="00FF430B" w:rsidRDefault="002C07A2" w:rsidP="00AF76C0">
      <w:pPr>
        <w:tabs>
          <w:tab w:val="left" w:pos="5103"/>
          <w:tab w:val="left" w:pos="10348"/>
        </w:tabs>
        <w:jc w:val="right"/>
        <w:rPr>
          <w:noProof w:val="0"/>
          <w:lang w:val="ro-MD" w:eastAsia="ru-RU"/>
        </w:rPr>
      </w:pPr>
      <w:r w:rsidRPr="00FF430B">
        <w:rPr>
          <w:noProof w:val="0"/>
          <w:lang w:val="ro-MD" w:eastAsia="ru-RU"/>
        </w:rPr>
        <w:t xml:space="preserve"> prin</w:t>
      </w:r>
      <w:r w:rsidR="003961E7" w:rsidRPr="00FF430B">
        <w:rPr>
          <w:noProof w:val="0"/>
          <w:lang w:val="ro-MD" w:eastAsia="ru-RU"/>
        </w:rPr>
        <w:t xml:space="preserve"> Ordinul </w:t>
      </w:r>
    </w:p>
    <w:p w14:paraId="53784BAB" w14:textId="383E507D" w:rsidR="003961E7" w:rsidRDefault="003961E7" w:rsidP="003961E7">
      <w:pPr>
        <w:tabs>
          <w:tab w:val="left" w:pos="5103"/>
          <w:tab w:val="left" w:pos="10348"/>
        </w:tabs>
        <w:jc w:val="right"/>
        <w:rPr>
          <w:noProof w:val="0"/>
          <w:lang w:val="ro-MD" w:eastAsia="ru-RU"/>
        </w:rPr>
      </w:pPr>
      <w:r w:rsidRPr="00FF430B">
        <w:rPr>
          <w:noProof w:val="0"/>
          <w:lang w:val="ro-MD" w:eastAsia="ru-RU"/>
        </w:rPr>
        <w:t xml:space="preserve">                                               nr.      din _________202</w:t>
      </w:r>
      <w:r w:rsidR="00AD32DD" w:rsidRPr="00FF430B">
        <w:rPr>
          <w:noProof w:val="0"/>
          <w:lang w:val="ro-MD" w:eastAsia="ru-RU"/>
        </w:rPr>
        <w:t>1</w:t>
      </w:r>
    </w:p>
    <w:p w14:paraId="49A2A71F" w14:textId="77777777" w:rsidR="008F1D40" w:rsidRPr="00FF430B" w:rsidRDefault="008F1D40" w:rsidP="003961E7">
      <w:pPr>
        <w:tabs>
          <w:tab w:val="left" w:pos="5103"/>
          <w:tab w:val="left" w:pos="10348"/>
        </w:tabs>
        <w:jc w:val="right"/>
        <w:rPr>
          <w:noProof w:val="0"/>
          <w:lang w:val="ro-MD" w:eastAsia="ru-RU"/>
        </w:rPr>
      </w:pPr>
    </w:p>
    <w:p w14:paraId="48FBB12B" w14:textId="77777777" w:rsidR="00D925B0" w:rsidRPr="00FF430B" w:rsidRDefault="00D925B0" w:rsidP="003961E7">
      <w:pPr>
        <w:tabs>
          <w:tab w:val="left" w:pos="5103"/>
          <w:tab w:val="left" w:pos="10348"/>
        </w:tabs>
        <w:jc w:val="center"/>
        <w:rPr>
          <w:noProof w:val="0"/>
          <w:lang w:val="ro-MD" w:eastAsia="ru-RU"/>
        </w:rPr>
      </w:pPr>
    </w:p>
    <w:p w14:paraId="7AC8947C" w14:textId="77777777" w:rsidR="00DA6115" w:rsidRPr="00FF430B" w:rsidRDefault="00DA6115" w:rsidP="003961E7">
      <w:pPr>
        <w:tabs>
          <w:tab w:val="left" w:pos="5103"/>
          <w:tab w:val="left" w:pos="10348"/>
        </w:tabs>
        <w:jc w:val="center"/>
        <w:rPr>
          <w:b/>
          <w:noProof w:val="0"/>
          <w:lang w:val="ro-MD" w:eastAsia="ru-RU"/>
        </w:rPr>
      </w:pPr>
    </w:p>
    <w:p w14:paraId="66AE216F" w14:textId="27224F31" w:rsidR="001F7AEE" w:rsidRDefault="003961E7" w:rsidP="00F72620">
      <w:pPr>
        <w:tabs>
          <w:tab w:val="left" w:pos="5103"/>
          <w:tab w:val="left" w:pos="10348"/>
        </w:tabs>
        <w:jc w:val="center"/>
        <w:rPr>
          <w:noProof w:val="0"/>
          <w:lang w:val="ro-MD"/>
        </w:rPr>
      </w:pPr>
      <w:r w:rsidRPr="00FF430B">
        <w:rPr>
          <w:b/>
          <w:noProof w:val="0"/>
          <w:lang w:val="ro-MD" w:eastAsia="ru-RU"/>
        </w:rPr>
        <w:t xml:space="preserve">DOCUMENTAŢIA </w:t>
      </w:r>
    </w:p>
    <w:p w14:paraId="236B193B" w14:textId="77777777" w:rsidR="001F7AEE" w:rsidRDefault="001F7AEE" w:rsidP="000C5DFB">
      <w:pPr>
        <w:jc w:val="right"/>
        <w:rPr>
          <w:noProof w:val="0"/>
          <w:lang w:val="ro-MD"/>
        </w:rPr>
      </w:pPr>
    </w:p>
    <w:p w14:paraId="0605112F" w14:textId="4145877A" w:rsidR="000C5DFB" w:rsidRPr="00FF430B" w:rsidRDefault="000C5DFB" w:rsidP="000C5DFB">
      <w:pPr>
        <w:jc w:val="right"/>
        <w:rPr>
          <w:noProof w:val="0"/>
          <w:sz w:val="22"/>
          <w:szCs w:val="22"/>
          <w:lang w:val="ro-MD"/>
        </w:rPr>
      </w:pPr>
      <w:r w:rsidRPr="00FF430B">
        <w:rPr>
          <w:noProof w:val="0"/>
          <w:lang w:val="ro-MD"/>
        </w:rPr>
        <w:t>Anexa nr.</w:t>
      </w:r>
      <w:r w:rsidR="00FF5CB2">
        <w:rPr>
          <w:noProof w:val="0"/>
          <w:lang w:val="ro-MD"/>
        </w:rPr>
        <w:t xml:space="preserve"> </w:t>
      </w:r>
      <w:r w:rsidR="00D8130E" w:rsidRPr="00FF430B">
        <w:rPr>
          <w:noProof w:val="0"/>
          <w:lang w:val="ro-MD"/>
        </w:rPr>
        <w:t>25</w:t>
      </w:r>
    </w:p>
    <w:p w14:paraId="0B70E569" w14:textId="77777777" w:rsidR="000C5DFB" w:rsidRPr="00FF430B" w:rsidRDefault="000C5DFB" w:rsidP="000C5DFB">
      <w:pPr>
        <w:jc w:val="right"/>
        <w:rPr>
          <w:noProof w:val="0"/>
          <w:lang w:val="ro-MD"/>
        </w:rPr>
      </w:pPr>
      <w:r w:rsidRPr="00FF430B">
        <w:rPr>
          <w:noProof w:val="0"/>
          <w:lang w:val="ro-MD"/>
        </w:rPr>
        <w:t xml:space="preserve">la </w:t>
      </w:r>
      <w:r w:rsidR="009E719D" w:rsidRPr="00FF430B">
        <w:rPr>
          <w:noProof w:val="0"/>
          <w:lang w:val="ro-MD"/>
        </w:rPr>
        <w:t>D</w:t>
      </w:r>
      <w:r w:rsidRPr="00FF430B">
        <w:rPr>
          <w:noProof w:val="0"/>
          <w:lang w:val="ro-MD"/>
        </w:rPr>
        <w:t>ocumentația standard nr._____</w:t>
      </w:r>
    </w:p>
    <w:p w14:paraId="051D9C81" w14:textId="77777777" w:rsidR="000C5DFB" w:rsidRPr="00FF430B" w:rsidRDefault="000C5DFB" w:rsidP="000C5DFB">
      <w:pPr>
        <w:jc w:val="right"/>
        <w:rPr>
          <w:noProof w:val="0"/>
          <w:lang w:val="ro-MD"/>
        </w:rPr>
      </w:pPr>
      <w:r w:rsidRPr="00FF430B">
        <w:rPr>
          <w:noProof w:val="0"/>
          <w:lang w:val="ro-MD"/>
        </w:rPr>
        <w:t>din “____” ________ 20___</w:t>
      </w:r>
    </w:p>
    <w:p w14:paraId="5C09AC8C" w14:textId="77777777" w:rsidR="002D6E71" w:rsidRPr="00FF430B" w:rsidRDefault="002D6E71" w:rsidP="00196AB4">
      <w:pPr>
        <w:pStyle w:val="ListParagraph"/>
        <w:numPr>
          <w:ilvl w:val="0"/>
          <w:numId w:val="0"/>
        </w:numPr>
        <w:ind w:right="-1"/>
        <w:rPr>
          <w:i/>
          <w:lang w:val="ro-MD"/>
        </w:rPr>
      </w:pPr>
    </w:p>
    <w:p w14:paraId="7A2D4CB9" w14:textId="77777777" w:rsidR="002D6E71" w:rsidRPr="00FF430B" w:rsidRDefault="002D6E71" w:rsidP="00196AB4">
      <w:pPr>
        <w:pStyle w:val="ListParagraph"/>
        <w:numPr>
          <w:ilvl w:val="0"/>
          <w:numId w:val="0"/>
        </w:numPr>
        <w:ind w:right="-1"/>
        <w:rPr>
          <w:i/>
          <w:lang w:val="ro-MD"/>
        </w:rPr>
      </w:pPr>
    </w:p>
    <w:p w14:paraId="36E55B8E" w14:textId="77777777" w:rsidR="002D6E71" w:rsidRPr="00FF430B" w:rsidRDefault="002D6E71" w:rsidP="00196AB4">
      <w:pPr>
        <w:pStyle w:val="ListParagraph"/>
        <w:numPr>
          <w:ilvl w:val="0"/>
          <w:numId w:val="0"/>
        </w:numPr>
        <w:ind w:right="-1"/>
        <w:rPr>
          <w:i/>
          <w:lang w:val="ro-MD"/>
        </w:rPr>
      </w:pPr>
    </w:p>
    <w:p w14:paraId="17F6244A" w14:textId="77777777" w:rsidR="002D6E71" w:rsidRPr="00FF430B" w:rsidRDefault="002D6E71" w:rsidP="007B392A">
      <w:pPr>
        <w:jc w:val="center"/>
        <w:rPr>
          <w:b/>
          <w:noProof w:val="0"/>
          <w:lang w:val="ro-MD"/>
        </w:rPr>
      </w:pPr>
    </w:p>
    <w:p w14:paraId="58DAEC38" w14:textId="77777777" w:rsidR="007B392A" w:rsidRPr="00FF430B" w:rsidRDefault="007B392A" w:rsidP="007B392A">
      <w:pPr>
        <w:jc w:val="center"/>
        <w:rPr>
          <w:b/>
          <w:noProof w:val="0"/>
          <w:lang w:val="ro-MD"/>
        </w:rPr>
      </w:pPr>
      <w:r w:rsidRPr="00FF430B">
        <w:rPr>
          <w:b/>
          <w:noProof w:val="0"/>
          <w:lang w:val="ro-MD"/>
        </w:rPr>
        <w:t xml:space="preserve">CONTRACT </w:t>
      </w:r>
      <w:r w:rsidR="00F94BAD" w:rsidRPr="00FF430B">
        <w:rPr>
          <w:b/>
          <w:noProof w:val="0"/>
          <w:lang w:val="ro-MD"/>
        </w:rPr>
        <w:t>–</w:t>
      </w:r>
      <w:r w:rsidRPr="00FF430B">
        <w:rPr>
          <w:b/>
          <w:noProof w:val="0"/>
          <w:lang w:val="ro-MD"/>
        </w:rPr>
        <w:t xml:space="preserve"> MODEL</w:t>
      </w:r>
    </w:p>
    <w:p w14:paraId="61A5092B" w14:textId="77777777" w:rsidR="00806E2B" w:rsidRPr="00FF430B" w:rsidRDefault="00806E2B" w:rsidP="00196AB4">
      <w:pPr>
        <w:pStyle w:val="ListParagraph"/>
        <w:numPr>
          <w:ilvl w:val="0"/>
          <w:numId w:val="0"/>
        </w:numPr>
        <w:ind w:right="-1"/>
        <w:rPr>
          <w:lang w:val="ro-MD"/>
        </w:rPr>
      </w:pPr>
    </w:p>
    <w:p w14:paraId="135D94E2" w14:textId="77777777" w:rsidR="00806E2B" w:rsidRPr="00FF430B" w:rsidRDefault="00806E2B" w:rsidP="00196AB4">
      <w:pPr>
        <w:pStyle w:val="ListParagraph"/>
        <w:numPr>
          <w:ilvl w:val="0"/>
          <w:numId w:val="0"/>
        </w:numPr>
        <w:ind w:right="-1"/>
        <w:rPr>
          <w:i/>
          <w:lang w:val="ro-MD"/>
        </w:rPr>
      </w:pPr>
    </w:p>
    <w:tbl>
      <w:tblPr>
        <w:tblW w:w="9748" w:type="dxa"/>
        <w:tblInd w:w="-426" w:type="dxa"/>
        <w:tblLayout w:type="fixed"/>
        <w:tblLook w:val="04A0" w:firstRow="1" w:lastRow="0" w:firstColumn="1" w:lastColumn="0" w:noHBand="0" w:noVBand="1"/>
      </w:tblPr>
      <w:tblGrid>
        <w:gridCol w:w="9748"/>
      </w:tblGrid>
      <w:tr w:rsidR="00A20ACF" w:rsidRPr="00EC30C2" w14:paraId="4EE84C8A" w14:textId="77777777" w:rsidTr="00283820">
        <w:trPr>
          <w:trHeight w:val="697"/>
        </w:trPr>
        <w:tc>
          <w:tcPr>
            <w:tcW w:w="9748" w:type="dxa"/>
            <w:vAlign w:val="center"/>
          </w:tcPr>
          <w:p w14:paraId="082568EA" w14:textId="77777777" w:rsidR="00233538" w:rsidRPr="00FF430B" w:rsidRDefault="00233538" w:rsidP="00196AB4">
            <w:pPr>
              <w:jc w:val="both"/>
              <w:rPr>
                <w:lang w:val="ro-MD"/>
              </w:rPr>
            </w:pPr>
          </w:p>
          <w:p w14:paraId="1E367F13" w14:textId="77777777" w:rsidR="00460653" w:rsidRPr="00FF430B" w:rsidRDefault="00460653" w:rsidP="00196AB4">
            <w:pPr>
              <w:jc w:val="both"/>
              <w:rPr>
                <w:b/>
                <w:caps/>
                <w:sz w:val="28"/>
                <w:szCs w:val="28"/>
                <w:lang w:val="ro-MD"/>
              </w:rPr>
            </w:pPr>
          </w:p>
          <w:p w14:paraId="2BB5B9DF" w14:textId="77777777" w:rsidR="00460653" w:rsidRPr="00FF430B" w:rsidRDefault="00460653" w:rsidP="00112F50">
            <w:pPr>
              <w:jc w:val="center"/>
              <w:rPr>
                <w:b/>
                <w:sz w:val="28"/>
                <w:szCs w:val="28"/>
                <w:u w:val="single"/>
                <w:lang w:val="ro-MD"/>
              </w:rPr>
            </w:pPr>
            <w:r w:rsidRPr="00FF430B">
              <w:rPr>
                <w:b/>
                <w:caps/>
                <w:sz w:val="28"/>
                <w:szCs w:val="28"/>
                <w:lang w:val="ro-MD"/>
              </w:rPr>
              <w:t>Contract</w:t>
            </w:r>
            <w:r w:rsidRPr="00FF430B">
              <w:rPr>
                <w:b/>
                <w:sz w:val="28"/>
                <w:szCs w:val="28"/>
                <w:lang w:val="ro-MD"/>
              </w:rPr>
              <w:t xml:space="preserve"> DE ANTREPRIZĂ Nr.</w:t>
            </w:r>
          </w:p>
          <w:p w14:paraId="75A85BCD" w14:textId="77777777" w:rsidR="00460653" w:rsidRPr="00FF430B" w:rsidRDefault="00460653" w:rsidP="00112F50">
            <w:pPr>
              <w:jc w:val="center"/>
              <w:rPr>
                <w:b/>
                <w:lang w:val="ro-MD"/>
              </w:rPr>
            </w:pPr>
            <w:r w:rsidRPr="00FF430B">
              <w:rPr>
                <w:b/>
                <w:lang w:val="ro-MD"/>
              </w:rPr>
              <w:t>privind achiziţia prin</w:t>
            </w:r>
            <w:r w:rsidR="00112F50" w:rsidRPr="00FF430B">
              <w:rPr>
                <w:b/>
                <w:lang w:val="ro-MD"/>
              </w:rPr>
              <w:softHyphen/>
            </w:r>
            <w:r w:rsidR="00112F50" w:rsidRPr="00FF430B">
              <w:rPr>
                <w:b/>
                <w:lang w:val="ro-MD"/>
              </w:rPr>
              <w:softHyphen/>
            </w:r>
            <w:r w:rsidR="00112F50" w:rsidRPr="00FF430B">
              <w:rPr>
                <w:b/>
                <w:lang w:val="ro-MD"/>
              </w:rPr>
              <w:softHyphen/>
              <w:t>________________</w:t>
            </w:r>
          </w:p>
          <w:p w14:paraId="56D6C5BA" w14:textId="77777777" w:rsidR="00460653" w:rsidRPr="00FF430B" w:rsidRDefault="00460653" w:rsidP="00196AB4">
            <w:pPr>
              <w:jc w:val="both"/>
              <w:rPr>
                <w:b/>
                <w:i/>
                <w:lang w:val="ro-MD"/>
              </w:rPr>
            </w:pPr>
          </w:p>
          <w:p w14:paraId="086C4CF6" w14:textId="77777777" w:rsidR="00460653" w:rsidRPr="00FF430B" w:rsidRDefault="00460653" w:rsidP="00196AB4">
            <w:pPr>
              <w:jc w:val="both"/>
              <w:rPr>
                <w:b/>
                <w:i/>
                <w:lang w:val="ro-MD"/>
              </w:rPr>
            </w:pPr>
          </w:p>
          <w:p w14:paraId="3DD12B6B" w14:textId="77777777" w:rsidR="00460653" w:rsidRPr="00FF430B" w:rsidRDefault="007D5C2B" w:rsidP="00F26535">
            <w:pPr>
              <w:tabs>
                <w:tab w:val="center" w:pos="-6663"/>
                <w:tab w:val="left" w:pos="567"/>
                <w:tab w:val="right" w:pos="10206"/>
              </w:tabs>
              <w:rPr>
                <w:lang w:val="ro-MD"/>
              </w:rPr>
            </w:pPr>
            <w:r w:rsidRPr="00FF430B">
              <w:rPr>
                <w:lang w:val="ro-MD"/>
              </w:rPr>
              <w:t>„</w:t>
            </w:r>
            <w:r w:rsidR="007B392A" w:rsidRPr="00FF430B">
              <w:rPr>
                <w:lang w:val="ro-MD"/>
              </w:rPr>
              <w:t xml:space="preserve">___”_________20__                                       </w:t>
            </w:r>
            <w:r w:rsidR="0019071C" w:rsidRPr="00FF430B">
              <w:rPr>
                <w:lang w:val="ro-MD"/>
              </w:rPr>
              <w:t xml:space="preserve">                                         </w:t>
            </w:r>
            <w:r w:rsidR="007B392A" w:rsidRPr="00FF430B">
              <w:rPr>
                <w:lang w:val="ro-MD"/>
              </w:rPr>
              <w:t xml:space="preserve">  </w:t>
            </w:r>
            <w:r w:rsidR="00460653" w:rsidRPr="00FF430B">
              <w:rPr>
                <w:lang w:val="ro-MD"/>
              </w:rPr>
              <w:t>_________</w:t>
            </w:r>
            <w:r w:rsidR="00F26535" w:rsidRPr="00FF430B">
              <w:rPr>
                <w:lang w:val="ro-MD"/>
              </w:rPr>
              <w:t>________</w:t>
            </w:r>
          </w:p>
          <w:p w14:paraId="1C7B8E9A" w14:textId="77777777" w:rsidR="00460653" w:rsidRPr="00FF430B" w:rsidRDefault="0019071C" w:rsidP="009453D7">
            <w:pPr>
              <w:jc w:val="center"/>
              <w:rPr>
                <w:lang w:val="ro-MD"/>
              </w:rPr>
            </w:pPr>
            <w:r w:rsidRPr="00FF430B">
              <w:rPr>
                <w:sz w:val="20"/>
                <w:szCs w:val="20"/>
                <w:lang w:val="ro-MD"/>
              </w:rPr>
              <w:t xml:space="preserve">                                                                                                                                   </w:t>
            </w:r>
            <w:r w:rsidR="00460653" w:rsidRPr="00FF430B">
              <w:rPr>
                <w:sz w:val="20"/>
                <w:szCs w:val="20"/>
                <w:lang w:val="ro-MD"/>
              </w:rPr>
              <w:t xml:space="preserve"> (municipiu, oraş)</w:t>
            </w:r>
          </w:p>
          <w:p w14:paraId="4B1A5E8B" w14:textId="77777777" w:rsidR="00460653" w:rsidRPr="00FF430B" w:rsidRDefault="00460653" w:rsidP="00196AB4">
            <w:pPr>
              <w:jc w:val="both"/>
              <w:rPr>
                <w:lang w:val="ro-MD"/>
              </w:rPr>
            </w:pPr>
          </w:p>
          <w:p w14:paraId="4DA9E7F7" w14:textId="77777777" w:rsidR="00460653" w:rsidRPr="00FF430B" w:rsidRDefault="00460653" w:rsidP="00196AB4">
            <w:pPr>
              <w:jc w:val="both"/>
              <w:rPr>
                <w:lang w:val="ro-MD"/>
              </w:rPr>
            </w:pPr>
          </w:p>
          <w:p w14:paraId="0A34D709" w14:textId="77777777" w:rsidR="004B0051" w:rsidRPr="00FF430B" w:rsidRDefault="00792182" w:rsidP="0019071C">
            <w:pPr>
              <w:pStyle w:val="ListParagraph"/>
              <w:numPr>
                <w:ilvl w:val="3"/>
                <w:numId w:val="3"/>
              </w:numPr>
              <w:rPr>
                <w:b/>
                <w:kern w:val="28"/>
                <w:lang w:val="ro-MD"/>
              </w:rPr>
            </w:pPr>
            <w:r w:rsidRPr="00FF430B">
              <w:rPr>
                <w:b/>
                <w:kern w:val="28"/>
                <w:lang w:val="ro-MD"/>
              </w:rPr>
              <w:t>PARTEA GENERALĂ</w:t>
            </w:r>
          </w:p>
          <w:p w14:paraId="282A21C1" w14:textId="77777777" w:rsidR="004B0051" w:rsidRPr="00FF430B" w:rsidRDefault="00590EDE" w:rsidP="004B0051">
            <w:pPr>
              <w:pStyle w:val="ListParagraph"/>
              <w:numPr>
                <w:ilvl w:val="0"/>
                <w:numId w:val="0"/>
              </w:numPr>
              <w:ind w:left="3240"/>
              <w:rPr>
                <w:kern w:val="28"/>
                <w:sz w:val="20"/>
                <w:szCs w:val="20"/>
                <w:lang w:val="ro-MD"/>
              </w:rPr>
            </w:pPr>
            <w:r w:rsidRPr="00FF430B">
              <w:rPr>
                <w:kern w:val="28"/>
                <w:sz w:val="20"/>
                <w:szCs w:val="20"/>
                <w:lang w:val="ro-MD"/>
              </w:rPr>
              <w:t xml:space="preserve"> (</w:t>
            </w:r>
            <w:r w:rsidR="004B0051" w:rsidRPr="00FF430B">
              <w:rPr>
                <w:kern w:val="28"/>
                <w:sz w:val="20"/>
                <w:szCs w:val="20"/>
                <w:lang w:val="ro-MD"/>
              </w:rPr>
              <w:t>OBLIGATORI</w:t>
            </w:r>
            <w:r w:rsidR="0060188C" w:rsidRPr="00FF430B">
              <w:rPr>
                <w:kern w:val="28"/>
                <w:sz w:val="20"/>
                <w:szCs w:val="20"/>
                <w:lang w:val="ro-MD"/>
              </w:rPr>
              <w:t>U</w:t>
            </w:r>
            <w:r w:rsidR="004B0051" w:rsidRPr="00FF430B">
              <w:rPr>
                <w:kern w:val="28"/>
                <w:sz w:val="20"/>
                <w:szCs w:val="20"/>
                <w:lang w:val="ro-MD"/>
              </w:rPr>
              <w:t>)</w:t>
            </w:r>
          </w:p>
          <w:p w14:paraId="735DA667" w14:textId="77777777" w:rsidR="004B0051" w:rsidRPr="00FF430B" w:rsidRDefault="004B0051" w:rsidP="004B0051">
            <w:pPr>
              <w:rPr>
                <w:b/>
                <w:kern w:val="28"/>
                <w:lang w:val="ro-MD"/>
              </w:rPr>
            </w:pPr>
          </w:p>
          <w:p w14:paraId="6AC5AD95" w14:textId="77777777" w:rsidR="00460653" w:rsidRPr="00FF430B" w:rsidRDefault="00460653" w:rsidP="004B0051">
            <w:pPr>
              <w:rPr>
                <w:b/>
                <w:kern w:val="28"/>
                <w:lang w:val="ro-MD"/>
              </w:rPr>
            </w:pPr>
            <w:r w:rsidRPr="00FF430B">
              <w:rPr>
                <w:b/>
                <w:kern w:val="28"/>
                <w:lang w:val="ro-MD"/>
              </w:rPr>
              <w:t>PĂRŢILE CONTRACTANTE</w:t>
            </w:r>
          </w:p>
          <w:p w14:paraId="3CA12A2F" w14:textId="77777777" w:rsidR="004B0051" w:rsidRPr="00FF430B" w:rsidRDefault="004B0051" w:rsidP="004B0051">
            <w:pPr>
              <w:rPr>
                <w:b/>
                <w:kern w:val="28"/>
                <w:lang w:val="ro-MD"/>
              </w:rPr>
            </w:pPr>
          </w:p>
          <w:p w14:paraId="0DDC2D10" w14:textId="77777777" w:rsidR="00460653" w:rsidRPr="00FF430B" w:rsidRDefault="00460653" w:rsidP="00385C85">
            <w:pPr>
              <w:pStyle w:val="NormalWeb"/>
              <w:tabs>
                <w:tab w:val="left" w:pos="567"/>
                <w:tab w:val="right" w:pos="9531"/>
              </w:tabs>
              <w:ind w:firstLine="0"/>
              <w:rPr>
                <w:lang w:val="ro-MD"/>
              </w:rPr>
            </w:pPr>
            <w:r w:rsidRPr="00FF430B">
              <w:rPr>
                <w:lang w:val="ro-MD"/>
              </w:rPr>
              <w:t>Prezentul contract este încheiat în urma procedurii de achiziție nr. ________________ din data___________________, între____________________________________________________</w:t>
            </w:r>
          </w:p>
          <w:p w14:paraId="52B96613" w14:textId="77777777" w:rsidR="00460653" w:rsidRPr="00FF430B" w:rsidRDefault="00460653" w:rsidP="00385C85">
            <w:pPr>
              <w:tabs>
                <w:tab w:val="left" w:pos="567"/>
                <w:tab w:val="right" w:pos="10205"/>
              </w:tabs>
              <w:jc w:val="both"/>
              <w:rPr>
                <w:lang w:val="ro-MD"/>
              </w:rPr>
            </w:pPr>
            <w:r w:rsidRPr="00FF430B">
              <w:rPr>
                <w:lang w:val="ro-MD"/>
              </w:rPr>
              <w:t>_____________________________________________________________________, cu sediul în</w:t>
            </w:r>
          </w:p>
          <w:p w14:paraId="2D8DC7A3" w14:textId="77777777" w:rsidR="00460653" w:rsidRPr="00FF430B" w:rsidRDefault="00460653" w:rsidP="00385C85">
            <w:pPr>
              <w:tabs>
                <w:tab w:val="left" w:pos="567"/>
                <w:tab w:val="right" w:pos="10205"/>
              </w:tabs>
              <w:jc w:val="both"/>
              <w:rPr>
                <w:sz w:val="20"/>
                <w:szCs w:val="20"/>
                <w:lang w:val="ro-MD"/>
              </w:rPr>
            </w:pPr>
            <w:r w:rsidRPr="00FF430B">
              <w:rPr>
                <w:sz w:val="20"/>
                <w:szCs w:val="20"/>
                <w:lang w:val="ro-MD"/>
              </w:rPr>
              <w:t xml:space="preserve">                                                          (denumirea autorităţii contractante) </w:t>
            </w:r>
          </w:p>
          <w:p w14:paraId="33307ECC" w14:textId="77777777" w:rsidR="00460653" w:rsidRPr="00FF430B" w:rsidRDefault="00460653" w:rsidP="00385C85">
            <w:pPr>
              <w:tabs>
                <w:tab w:val="left" w:pos="567"/>
                <w:tab w:val="right" w:pos="9531"/>
              </w:tabs>
              <w:jc w:val="both"/>
              <w:rPr>
                <w:lang w:val="ro-MD"/>
              </w:rPr>
            </w:pPr>
            <w:r w:rsidRPr="00FF430B">
              <w:rPr>
                <w:lang w:val="ro-MD"/>
              </w:rPr>
              <w:t>______________________________________________________________________________</w:t>
            </w:r>
          </w:p>
          <w:p w14:paraId="667D35FE" w14:textId="77777777" w:rsidR="00460653" w:rsidRPr="00FF430B" w:rsidRDefault="00460653" w:rsidP="00385C85">
            <w:pPr>
              <w:pStyle w:val="cn"/>
              <w:tabs>
                <w:tab w:val="left" w:pos="567"/>
              </w:tabs>
              <w:jc w:val="both"/>
              <w:rPr>
                <w:sz w:val="20"/>
                <w:szCs w:val="20"/>
                <w:lang w:val="ro-MD"/>
              </w:rPr>
            </w:pPr>
            <w:r w:rsidRPr="00FF430B">
              <w:rPr>
                <w:sz w:val="20"/>
                <w:szCs w:val="20"/>
                <w:lang w:val="ro-MD"/>
              </w:rPr>
              <w:t xml:space="preserve">                                                                   (localitatea) </w:t>
            </w:r>
          </w:p>
          <w:p w14:paraId="6C8D41F7" w14:textId="77777777" w:rsidR="00460653" w:rsidRPr="00FF430B" w:rsidRDefault="00460653" w:rsidP="00385C85">
            <w:pPr>
              <w:tabs>
                <w:tab w:val="left" w:pos="567"/>
                <w:tab w:val="right" w:pos="9531"/>
              </w:tabs>
              <w:jc w:val="both"/>
              <w:rPr>
                <w:lang w:val="ro-MD"/>
              </w:rPr>
            </w:pPr>
            <w:r w:rsidRPr="00FF430B">
              <w:rPr>
                <w:lang w:val="ro-MD"/>
              </w:rPr>
              <w:t xml:space="preserve">str._____________________________________, </w:t>
            </w:r>
            <w:r w:rsidRPr="00FF430B">
              <w:rPr>
                <w:lang w:val="ro-MD"/>
              </w:rPr>
              <w:tab/>
              <w:t>telefon: ______________, fax: _____________,</w:t>
            </w:r>
          </w:p>
          <w:p w14:paraId="022881C4" w14:textId="77777777" w:rsidR="00460653" w:rsidRPr="00FF430B" w:rsidRDefault="009157BF" w:rsidP="00385C85">
            <w:pPr>
              <w:pStyle w:val="NormalWeb"/>
              <w:tabs>
                <w:tab w:val="left" w:pos="567"/>
                <w:tab w:val="right" w:pos="9531"/>
              </w:tabs>
              <w:ind w:firstLine="0"/>
              <w:rPr>
                <w:lang w:val="ro-MD"/>
              </w:rPr>
            </w:pPr>
            <w:r w:rsidRPr="00FF430B">
              <w:rPr>
                <w:lang w:val="ro-MD"/>
              </w:rPr>
              <w:t>IDNO</w:t>
            </w:r>
            <w:r w:rsidR="00460653" w:rsidRPr="00FF430B">
              <w:rPr>
                <w:lang w:val="ro-MD"/>
              </w:rPr>
              <w:t xml:space="preserve"> ___</w:t>
            </w:r>
            <w:r w:rsidR="00B51B6E" w:rsidRPr="00FF430B">
              <w:rPr>
                <w:lang w:val="ro-MD"/>
              </w:rPr>
              <w:t xml:space="preserve">_____________ reprezentat prin </w:t>
            </w:r>
            <w:r w:rsidR="00460653" w:rsidRPr="00FF430B">
              <w:rPr>
                <w:lang w:val="ro-MD"/>
              </w:rPr>
              <w:t>________________________________________</w:t>
            </w:r>
            <w:r w:rsidR="007B392A" w:rsidRPr="00FF430B">
              <w:rPr>
                <w:lang w:val="ro-MD"/>
              </w:rPr>
              <w:t>_____________________</w:t>
            </w:r>
            <w:r w:rsidR="00385C85" w:rsidRPr="00FF430B">
              <w:rPr>
                <w:lang w:val="ro-MD"/>
              </w:rPr>
              <w:t>____</w:t>
            </w:r>
            <w:r w:rsidR="007B392A" w:rsidRPr="00FF430B">
              <w:rPr>
                <w:lang w:val="ro-MD"/>
              </w:rPr>
              <w:t>_____________</w:t>
            </w:r>
            <w:r w:rsidR="00460653" w:rsidRPr="00FF430B">
              <w:rPr>
                <w:lang w:val="ro-MD"/>
              </w:rPr>
              <w:t xml:space="preserve">,    </w:t>
            </w:r>
          </w:p>
          <w:p w14:paraId="6706F85E" w14:textId="52A3474F" w:rsidR="00460653" w:rsidRPr="00FF430B" w:rsidRDefault="005D4B79" w:rsidP="00385C85">
            <w:pPr>
              <w:pStyle w:val="NormalWeb"/>
              <w:tabs>
                <w:tab w:val="left" w:pos="567"/>
              </w:tabs>
              <w:ind w:firstLine="0"/>
              <w:rPr>
                <w:sz w:val="20"/>
                <w:szCs w:val="20"/>
                <w:lang w:val="ro-MD"/>
              </w:rPr>
            </w:pPr>
            <w:r w:rsidRPr="00FF430B">
              <w:rPr>
                <w:sz w:val="20"/>
                <w:szCs w:val="20"/>
                <w:lang w:val="ro-MD"/>
              </w:rPr>
              <w:t xml:space="preserve">                                                   </w:t>
            </w:r>
            <w:r w:rsidR="00460653" w:rsidRPr="00FF430B">
              <w:rPr>
                <w:sz w:val="20"/>
                <w:szCs w:val="20"/>
                <w:lang w:val="ro-MD"/>
              </w:rPr>
              <w:t xml:space="preserve"> (numele, prenumele şi</w:t>
            </w:r>
            <w:r w:rsidR="00DF4DCF">
              <w:rPr>
                <w:sz w:val="20"/>
                <w:szCs w:val="20"/>
                <w:lang w:val="ro-MD"/>
              </w:rPr>
              <w:t xml:space="preserve"> </w:t>
            </w:r>
            <w:r w:rsidR="00460653" w:rsidRPr="00FF430B">
              <w:rPr>
                <w:sz w:val="20"/>
                <w:szCs w:val="20"/>
                <w:lang w:val="ro-MD"/>
              </w:rPr>
              <w:t xml:space="preserve">funcţia conducătorului) </w:t>
            </w:r>
          </w:p>
          <w:p w14:paraId="117328E3" w14:textId="77777777" w:rsidR="00460653" w:rsidRPr="00FF430B" w:rsidRDefault="00460653" w:rsidP="00385C85">
            <w:pPr>
              <w:tabs>
                <w:tab w:val="left" w:pos="567"/>
                <w:tab w:val="right" w:pos="9531"/>
              </w:tabs>
              <w:jc w:val="both"/>
              <w:rPr>
                <w:lang w:val="ro-MD"/>
              </w:rPr>
            </w:pPr>
            <w:r w:rsidRPr="00FF430B">
              <w:rPr>
                <w:lang w:val="ro-MD"/>
              </w:rPr>
              <w:t>în calitate de</w:t>
            </w:r>
            <w:r w:rsidR="00B51B6E" w:rsidRPr="00FF430B">
              <w:rPr>
                <w:lang w:val="ro-MD"/>
              </w:rPr>
              <w:t xml:space="preserve"> Beneficiar, pe de o parte, şi</w:t>
            </w:r>
            <w:r w:rsidRPr="00FF430B">
              <w:rPr>
                <w:lang w:val="ro-MD"/>
              </w:rPr>
              <w:t xml:space="preserve">______________________________________________, </w:t>
            </w:r>
          </w:p>
          <w:p w14:paraId="09F444D1" w14:textId="77777777" w:rsidR="00460653" w:rsidRPr="00FF430B" w:rsidRDefault="00460653" w:rsidP="00385C85">
            <w:pPr>
              <w:tabs>
                <w:tab w:val="left" w:pos="567"/>
                <w:tab w:val="right" w:pos="10205"/>
              </w:tabs>
              <w:jc w:val="both"/>
              <w:rPr>
                <w:sz w:val="20"/>
                <w:szCs w:val="20"/>
                <w:lang w:val="ro-MD"/>
              </w:rPr>
            </w:pPr>
            <w:r w:rsidRPr="00FF430B">
              <w:rPr>
                <w:sz w:val="20"/>
                <w:szCs w:val="20"/>
                <w:lang w:val="ro-MD"/>
              </w:rPr>
              <w:t xml:space="preserve"> </w:t>
            </w:r>
            <w:r w:rsidR="005D4B79" w:rsidRPr="00FF430B">
              <w:rPr>
                <w:sz w:val="20"/>
                <w:szCs w:val="20"/>
                <w:lang w:val="ro-MD"/>
              </w:rPr>
              <w:t xml:space="preserve">                                                                                              </w:t>
            </w:r>
            <w:r w:rsidRPr="00FF430B">
              <w:rPr>
                <w:sz w:val="20"/>
                <w:szCs w:val="20"/>
                <w:lang w:val="ro-MD"/>
              </w:rPr>
              <w:t xml:space="preserve"> (denumirea operatorului economic) </w:t>
            </w:r>
          </w:p>
          <w:p w14:paraId="7B00A9D0" w14:textId="77777777" w:rsidR="00460653" w:rsidRPr="00FF430B" w:rsidRDefault="00CD0EA7" w:rsidP="00385C85">
            <w:pPr>
              <w:tabs>
                <w:tab w:val="left" w:pos="567"/>
                <w:tab w:val="right" w:pos="9531"/>
              </w:tabs>
              <w:jc w:val="both"/>
              <w:rPr>
                <w:lang w:val="ro-MD"/>
              </w:rPr>
            </w:pPr>
            <w:r w:rsidRPr="00FF430B">
              <w:rPr>
                <w:lang w:val="ro-MD"/>
              </w:rPr>
              <w:t xml:space="preserve">cu sediul în </w:t>
            </w:r>
            <w:r w:rsidR="00460653" w:rsidRPr="00FF430B">
              <w:rPr>
                <w:lang w:val="ro-MD"/>
              </w:rPr>
              <w:t>_________________________________</w:t>
            </w:r>
            <w:r w:rsidRPr="00FF430B">
              <w:rPr>
                <w:lang w:val="ro-MD"/>
              </w:rPr>
              <w:t>str.</w:t>
            </w:r>
            <w:r w:rsidR="00460653" w:rsidRPr="00FF430B">
              <w:rPr>
                <w:lang w:val="ro-MD"/>
              </w:rPr>
              <w:t>_________________________</w:t>
            </w:r>
            <w:r w:rsidR="00385C85" w:rsidRPr="00FF430B">
              <w:rPr>
                <w:lang w:val="ro-MD"/>
              </w:rPr>
              <w:t>______</w:t>
            </w:r>
            <w:r w:rsidR="00460653" w:rsidRPr="00FF430B">
              <w:rPr>
                <w:lang w:val="ro-MD"/>
              </w:rPr>
              <w:t>__,</w:t>
            </w:r>
          </w:p>
          <w:p w14:paraId="637F90FD" w14:textId="77777777" w:rsidR="00460653" w:rsidRPr="00FF430B" w:rsidRDefault="005D4B79" w:rsidP="00385C85">
            <w:pPr>
              <w:tabs>
                <w:tab w:val="left" w:pos="567"/>
                <w:tab w:val="right" w:pos="10205"/>
              </w:tabs>
              <w:jc w:val="both"/>
              <w:rPr>
                <w:sz w:val="20"/>
                <w:szCs w:val="20"/>
                <w:lang w:val="ro-MD"/>
              </w:rPr>
            </w:pPr>
            <w:r w:rsidRPr="00FF430B">
              <w:rPr>
                <w:sz w:val="20"/>
                <w:szCs w:val="20"/>
                <w:lang w:val="ro-MD"/>
              </w:rPr>
              <w:t xml:space="preserve">                                                    </w:t>
            </w:r>
            <w:r w:rsidR="00460653" w:rsidRPr="00FF430B">
              <w:rPr>
                <w:sz w:val="20"/>
                <w:szCs w:val="20"/>
                <w:lang w:val="ro-MD"/>
              </w:rPr>
              <w:t xml:space="preserve">(localitatea) </w:t>
            </w:r>
          </w:p>
          <w:p w14:paraId="2FEA20A3" w14:textId="1B4F775F" w:rsidR="00CD0EA7" w:rsidRPr="00FF430B" w:rsidRDefault="00460653" w:rsidP="00385C85">
            <w:pPr>
              <w:pStyle w:val="NormalWeb"/>
              <w:tabs>
                <w:tab w:val="left" w:pos="567"/>
              </w:tabs>
              <w:ind w:firstLine="0"/>
              <w:rPr>
                <w:sz w:val="20"/>
                <w:szCs w:val="20"/>
                <w:lang w:val="ro-MD"/>
              </w:rPr>
            </w:pPr>
            <w:r w:rsidRPr="00FF430B">
              <w:rPr>
                <w:lang w:val="ro-MD"/>
              </w:rPr>
              <w:t>telefon: ______________, fax: _____________,</w:t>
            </w:r>
            <w:r w:rsidR="00DF4DCF">
              <w:rPr>
                <w:lang w:val="ro-MD"/>
              </w:rPr>
              <w:t xml:space="preserve"> </w:t>
            </w:r>
            <w:r w:rsidR="009157BF" w:rsidRPr="00FF430B">
              <w:rPr>
                <w:lang w:val="ro-MD"/>
              </w:rPr>
              <w:t>IDNO</w:t>
            </w:r>
            <w:r w:rsidRPr="00FF430B">
              <w:rPr>
                <w:lang w:val="ro-MD"/>
              </w:rPr>
              <w:t xml:space="preserve">________________ autorizat pentru activitatea în construcţii: autorizaţia nr. _______ </w:t>
            </w:r>
            <w:r w:rsidR="0016369C" w:rsidRPr="00FF430B">
              <w:rPr>
                <w:lang w:val="ro-MD"/>
              </w:rPr>
              <w:t>din „</w:t>
            </w:r>
            <w:r w:rsidRPr="00FF430B">
              <w:rPr>
                <w:lang w:val="ro-MD"/>
              </w:rPr>
              <w:t>__”______________20__, eliberată de __________________,pe un termen de ____</w:t>
            </w:r>
            <w:r w:rsidR="0016369C" w:rsidRPr="00FF430B">
              <w:rPr>
                <w:lang w:val="ro-MD"/>
              </w:rPr>
              <w:t xml:space="preserve"> ani, pentru genurile de </w:t>
            </w:r>
            <w:r w:rsidRPr="00FF430B">
              <w:rPr>
                <w:lang w:val="ro-MD"/>
              </w:rPr>
              <w:t>activitate___________________________________,</w:t>
            </w:r>
            <w:r w:rsidR="00CD0EA7" w:rsidRPr="00FF430B">
              <w:rPr>
                <w:lang w:val="ro-MD"/>
              </w:rPr>
              <w:t xml:space="preserve"> reprezentat prin </w:t>
            </w:r>
            <w:r w:rsidRPr="00FF430B">
              <w:rPr>
                <w:lang w:val="ro-MD"/>
              </w:rPr>
              <w:t>__________________</w:t>
            </w:r>
            <w:r w:rsidR="00CD0EA7" w:rsidRPr="00FF430B">
              <w:rPr>
                <w:lang w:val="ro-MD"/>
              </w:rPr>
              <w:t>__________________</w:t>
            </w:r>
            <w:r w:rsidRPr="00FF430B">
              <w:rPr>
                <w:lang w:val="ro-MD"/>
              </w:rPr>
              <w:t>_, în calitate</w:t>
            </w:r>
            <w:r w:rsidR="00CD0EA7" w:rsidRPr="00FF430B">
              <w:rPr>
                <w:lang w:val="ro-MD"/>
              </w:rPr>
              <w:t xml:space="preserve"> de Antreprenor, pe de altă parte.</w:t>
            </w:r>
          </w:p>
          <w:p w14:paraId="43F2E82E" w14:textId="77777777" w:rsidR="001A5517" w:rsidRPr="00FF430B" w:rsidRDefault="00460653" w:rsidP="00385C85">
            <w:pPr>
              <w:pStyle w:val="NormalWeb"/>
              <w:tabs>
                <w:tab w:val="left" w:pos="567"/>
              </w:tabs>
              <w:ind w:firstLine="0"/>
              <w:rPr>
                <w:sz w:val="20"/>
                <w:szCs w:val="20"/>
                <w:lang w:val="ro-MD"/>
              </w:rPr>
            </w:pPr>
            <w:r w:rsidRPr="00FF430B">
              <w:rPr>
                <w:sz w:val="20"/>
                <w:szCs w:val="20"/>
                <w:lang w:val="ro-MD"/>
              </w:rPr>
              <w:t xml:space="preserve"> (numele şi</w:t>
            </w:r>
            <w:r w:rsidR="005D4B79" w:rsidRPr="00FF430B">
              <w:rPr>
                <w:sz w:val="20"/>
                <w:szCs w:val="20"/>
                <w:lang w:val="ro-MD"/>
              </w:rPr>
              <w:t xml:space="preserve"> </w:t>
            </w:r>
            <w:r w:rsidRPr="00FF430B">
              <w:rPr>
                <w:sz w:val="20"/>
                <w:szCs w:val="20"/>
                <w:lang w:val="ro-MD"/>
              </w:rPr>
              <w:t>funcţia conducătorului)</w:t>
            </w:r>
          </w:p>
          <w:p w14:paraId="58C1F3D1" w14:textId="77777777" w:rsidR="001A5517" w:rsidRPr="00FF430B" w:rsidRDefault="001A5517" w:rsidP="00196AB4">
            <w:pPr>
              <w:pStyle w:val="ListParagraph"/>
              <w:numPr>
                <w:ilvl w:val="0"/>
                <w:numId w:val="0"/>
              </w:numPr>
              <w:tabs>
                <w:tab w:val="clear" w:pos="1134"/>
                <w:tab w:val="left" w:pos="3705"/>
              </w:tabs>
              <w:spacing w:after="200" w:line="276" w:lineRule="auto"/>
              <w:contextualSpacing/>
              <w:rPr>
                <w:lang w:val="ro-MD"/>
              </w:rPr>
            </w:pPr>
          </w:p>
          <w:p w14:paraId="23B3813A" w14:textId="77777777" w:rsidR="00460653" w:rsidRPr="00FF430B" w:rsidRDefault="00A156C0" w:rsidP="00196AB4">
            <w:pPr>
              <w:tabs>
                <w:tab w:val="left" w:pos="3705"/>
              </w:tabs>
              <w:spacing w:after="200" w:line="276" w:lineRule="auto"/>
              <w:contextualSpacing/>
              <w:rPr>
                <w:lang w:val="ro-MD"/>
              </w:rPr>
            </w:pPr>
            <w:r w:rsidRPr="00FF430B">
              <w:rPr>
                <w:b/>
                <w:lang w:val="ro-MD"/>
              </w:rPr>
              <w:t xml:space="preserve">1. </w:t>
            </w:r>
            <w:r w:rsidR="00460653" w:rsidRPr="00FF430B">
              <w:rPr>
                <w:b/>
                <w:lang w:val="ro-MD"/>
              </w:rPr>
              <w:t>OBIECTUL CONTRACTULUI</w:t>
            </w:r>
          </w:p>
          <w:p w14:paraId="387161EA" w14:textId="77777777" w:rsidR="00460653" w:rsidRPr="00FF430B" w:rsidRDefault="00A156C0" w:rsidP="00684D44">
            <w:pPr>
              <w:spacing w:line="276" w:lineRule="auto"/>
              <w:contextualSpacing/>
              <w:jc w:val="both"/>
              <w:rPr>
                <w:lang w:val="ro-MD"/>
              </w:rPr>
            </w:pPr>
            <w:r w:rsidRPr="00FF430B">
              <w:rPr>
                <w:lang w:val="ro-MD"/>
              </w:rPr>
              <w:t xml:space="preserve">1.1. </w:t>
            </w:r>
            <w:r w:rsidR="00460653" w:rsidRPr="00FF430B">
              <w:rPr>
                <w:lang w:val="ro-MD"/>
              </w:rPr>
              <w:t xml:space="preserve">Antreprenorul se obligă să execute </w:t>
            </w:r>
            <w:r w:rsidR="00460653" w:rsidRPr="00FF430B">
              <w:rPr>
                <w:i/>
                <w:lang w:val="ro-MD"/>
              </w:rPr>
              <w:t xml:space="preserve">lucrările </w:t>
            </w:r>
            <w:r w:rsidR="009F0FE8" w:rsidRPr="00FF430B">
              <w:rPr>
                <w:i/>
                <w:lang w:val="ro-MD"/>
              </w:rPr>
              <w:t>______________________</w:t>
            </w:r>
            <w:r w:rsidR="00460653" w:rsidRPr="00FF430B">
              <w:rPr>
                <w:lang w:val="ro-MD"/>
              </w:rPr>
              <w:t xml:space="preserve">în conformitate cu </w:t>
            </w:r>
            <w:r w:rsidR="00A101F6" w:rsidRPr="00FF430B">
              <w:rPr>
                <w:lang w:val="ro-MD"/>
              </w:rPr>
              <w:t xml:space="preserve">prevederile proiectului tehnic, </w:t>
            </w:r>
            <w:r w:rsidR="00460653" w:rsidRPr="00FF430B">
              <w:rPr>
                <w:lang w:val="ro-MD"/>
              </w:rPr>
              <w:t xml:space="preserve">cu detaliile de execuţie, precum şi </w:t>
            </w:r>
            <w:r w:rsidR="009157BF" w:rsidRPr="00FF430B">
              <w:rPr>
                <w:lang w:val="ro-MD"/>
              </w:rPr>
              <w:t>cu normativele</w:t>
            </w:r>
            <w:r w:rsidR="00460653" w:rsidRPr="00FF430B">
              <w:rPr>
                <w:lang w:val="ro-MD"/>
              </w:rPr>
              <w:t xml:space="preserve">, </w:t>
            </w:r>
            <w:r w:rsidR="009157BF" w:rsidRPr="00FF430B">
              <w:rPr>
                <w:lang w:val="ro-MD"/>
              </w:rPr>
              <w:t>standardele</w:t>
            </w:r>
            <w:r w:rsidR="009E719D" w:rsidRPr="00FF430B">
              <w:rPr>
                <w:lang w:val="ro-MD"/>
              </w:rPr>
              <w:t xml:space="preserve"> </w:t>
            </w:r>
            <w:r w:rsidR="00460653" w:rsidRPr="00FF430B">
              <w:rPr>
                <w:lang w:val="ro-MD"/>
              </w:rPr>
              <w:t>şi</w:t>
            </w:r>
            <w:r w:rsidR="009E719D" w:rsidRPr="00FF430B">
              <w:rPr>
                <w:lang w:val="ro-MD"/>
              </w:rPr>
              <w:t xml:space="preserve"> </w:t>
            </w:r>
            <w:r w:rsidR="009157BF" w:rsidRPr="00FF430B">
              <w:rPr>
                <w:lang w:val="ro-MD"/>
              </w:rPr>
              <w:t>prescripţiile</w:t>
            </w:r>
            <w:r w:rsidR="009E719D" w:rsidRPr="00FF430B">
              <w:rPr>
                <w:lang w:val="ro-MD"/>
              </w:rPr>
              <w:t xml:space="preserve"> </w:t>
            </w:r>
            <w:r w:rsidR="00460653" w:rsidRPr="00FF430B">
              <w:rPr>
                <w:lang w:val="ro-MD"/>
              </w:rPr>
              <w:t>tehnice.</w:t>
            </w:r>
          </w:p>
          <w:p w14:paraId="70C631A9" w14:textId="77777777" w:rsidR="00460653" w:rsidRPr="00FF430B" w:rsidRDefault="00460653" w:rsidP="00196AB4">
            <w:pPr>
              <w:jc w:val="both"/>
              <w:rPr>
                <w:lang w:val="ro-MD"/>
              </w:rPr>
            </w:pPr>
          </w:p>
          <w:p w14:paraId="7E6C108F" w14:textId="77777777" w:rsidR="00460653" w:rsidRPr="00FF430B" w:rsidRDefault="00A156C0" w:rsidP="00196AB4">
            <w:pPr>
              <w:tabs>
                <w:tab w:val="left" w:pos="3585"/>
              </w:tabs>
              <w:spacing w:line="276" w:lineRule="auto"/>
              <w:contextualSpacing/>
              <w:rPr>
                <w:lang w:val="ro-MD"/>
              </w:rPr>
            </w:pPr>
            <w:r w:rsidRPr="00FF430B">
              <w:rPr>
                <w:b/>
                <w:lang w:val="ro-MD"/>
              </w:rPr>
              <w:t xml:space="preserve">2. </w:t>
            </w:r>
            <w:r w:rsidR="00460653" w:rsidRPr="00FF430B">
              <w:rPr>
                <w:b/>
                <w:lang w:val="ro-MD"/>
              </w:rPr>
              <w:t>PERIOADA DE EXECUŢIE</w:t>
            </w:r>
          </w:p>
          <w:p w14:paraId="12C43B02" w14:textId="77777777" w:rsidR="00460653" w:rsidRPr="00FF430B" w:rsidRDefault="00A156C0" w:rsidP="00196AB4">
            <w:pPr>
              <w:pStyle w:val="NormalWeb"/>
              <w:tabs>
                <w:tab w:val="left" w:pos="567"/>
              </w:tabs>
              <w:spacing w:line="276" w:lineRule="auto"/>
              <w:ind w:firstLine="0"/>
              <w:rPr>
                <w:lang w:val="ro-MD"/>
              </w:rPr>
            </w:pPr>
            <w:r w:rsidRPr="00FF430B">
              <w:rPr>
                <w:lang w:val="ro-MD"/>
              </w:rPr>
              <w:t xml:space="preserve">2.1. </w:t>
            </w:r>
            <w:r w:rsidR="00460653" w:rsidRPr="00FF430B">
              <w:rPr>
                <w:lang w:val="ro-MD"/>
              </w:rPr>
              <w:t xml:space="preserve">Durata de execuţie a lucrărilor contractate este de </w:t>
            </w:r>
            <w:r w:rsidR="009F0FE8" w:rsidRPr="00FF430B">
              <w:rPr>
                <w:lang w:val="ro-MD"/>
              </w:rPr>
              <w:t>_________ luni</w:t>
            </w:r>
            <w:r w:rsidR="005D4B79" w:rsidRPr="00FF430B">
              <w:rPr>
                <w:lang w:val="ro-MD"/>
              </w:rPr>
              <w:t xml:space="preserve"> </w:t>
            </w:r>
            <w:r w:rsidR="00EB65F6" w:rsidRPr="00FF430B">
              <w:rPr>
                <w:lang w:val="ro-MD"/>
              </w:rPr>
              <w:t>și zile___</w:t>
            </w:r>
            <w:r w:rsidR="00460653" w:rsidRPr="00FF430B">
              <w:rPr>
                <w:lang w:val="ro-MD"/>
              </w:rPr>
              <w:t>după primirea ordinului de începere a execuţiei</w:t>
            </w:r>
            <w:r w:rsidR="005D4B79" w:rsidRPr="00FF430B">
              <w:rPr>
                <w:lang w:val="ro-MD"/>
              </w:rPr>
              <w:t xml:space="preserve"> </w:t>
            </w:r>
            <w:r w:rsidR="00460653" w:rsidRPr="00FF430B">
              <w:rPr>
                <w:lang w:val="ro-MD"/>
              </w:rPr>
              <w:t>şi asigurării lucrului ritmic de către beneficiar</w:t>
            </w:r>
            <w:r w:rsidR="005D4B79" w:rsidRPr="00FF430B">
              <w:rPr>
                <w:lang w:val="ro-MD"/>
              </w:rPr>
              <w:t>-</w:t>
            </w:r>
            <w:r w:rsidR="00460653" w:rsidRPr="00FF430B">
              <w:rPr>
                <w:lang w:val="ro-MD"/>
              </w:rPr>
              <w:t>ordonatorul de credite.</w:t>
            </w:r>
          </w:p>
          <w:p w14:paraId="0D18755A" w14:textId="77777777" w:rsidR="00460653" w:rsidRPr="00FF430B" w:rsidRDefault="00A156C0" w:rsidP="00196AB4">
            <w:pPr>
              <w:pStyle w:val="NormalWeb"/>
              <w:tabs>
                <w:tab w:val="left" w:pos="567"/>
              </w:tabs>
              <w:spacing w:line="276" w:lineRule="auto"/>
              <w:ind w:firstLine="0"/>
              <w:rPr>
                <w:lang w:val="ro-MD"/>
              </w:rPr>
            </w:pPr>
            <w:r w:rsidRPr="00FF430B">
              <w:rPr>
                <w:lang w:val="ro-MD"/>
              </w:rPr>
              <w:t xml:space="preserve">2.2. </w:t>
            </w:r>
            <w:r w:rsidR="00460653" w:rsidRPr="00FF430B">
              <w:rPr>
                <w:lang w:val="ro-MD"/>
              </w:rPr>
              <w:t xml:space="preserve">Graficul de execuţie a lucrărilor se va efectua conform specificaţiei din anexa </w:t>
            </w:r>
            <w:r w:rsidR="009157BF" w:rsidRPr="00FF430B">
              <w:rPr>
                <w:lang w:val="ro-MD"/>
              </w:rPr>
              <w:t xml:space="preserve">la </w:t>
            </w:r>
            <w:r w:rsidR="00460653" w:rsidRPr="00FF430B">
              <w:rPr>
                <w:lang w:val="ro-MD"/>
              </w:rPr>
              <w:t xml:space="preserve">prezentul contract. </w:t>
            </w:r>
          </w:p>
          <w:p w14:paraId="7E5AA4F4" w14:textId="77777777" w:rsidR="00460653" w:rsidRPr="00FF430B" w:rsidRDefault="00A156C0" w:rsidP="00196AB4">
            <w:pPr>
              <w:pStyle w:val="NormalWeb"/>
              <w:tabs>
                <w:tab w:val="left" w:pos="567"/>
              </w:tabs>
              <w:spacing w:line="276" w:lineRule="auto"/>
              <w:ind w:firstLine="0"/>
              <w:rPr>
                <w:lang w:val="ro-MD"/>
              </w:rPr>
            </w:pPr>
            <w:r w:rsidRPr="00FF430B">
              <w:rPr>
                <w:lang w:val="ro-MD"/>
              </w:rPr>
              <w:t xml:space="preserve">2.3. </w:t>
            </w:r>
            <w:r w:rsidR="00460653" w:rsidRPr="00FF430B">
              <w:rPr>
                <w:lang w:val="ro-MD"/>
              </w:rPr>
              <w:t xml:space="preserve">Perioada de execuţie poate fi prelungită </w:t>
            </w:r>
            <w:r w:rsidR="00EB65F6" w:rsidRPr="00FF430B">
              <w:rPr>
                <w:lang w:val="ro-MD"/>
              </w:rPr>
              <w:t xml:space="preserve">sau suspendată </w:t>
            </w:r>
            <w:r w:rsidR="00460653" w:rsidRPr="00FF430B">
              <w:rPr>
                <w:lang w:val="ro-MD"/>
              </w:rPr>
              <w:t>dacă constrângerea activităţii se datorează următoarelor cauze:</w:t>
            </w:r>
          </w:p>
          <w:p w14:paraId="76772BBC" w14:textId="77777777" w:rsidR="00460653" w:rsidRPr="00FF430B" w:rsidRDefault="00460653" w:rsidP="002F556B">
            <w:pPr>
              <w:numPr>
                <w:ilvl w:val="0"/>
                <w:numId w:val="9"/>
              </w:numPr>
              <w:tabs>
                <w:tab w:val="left" w:pos="1276"/>
              </w:tabs>
              <w:spacing w:line="276" w:lineRule="auto"/>
              <w:ind w:left="0" w:hanging="425"/>
              <w:jc w:val="both"/>
              <w:rPr>
                <w:lang w:val="ro-MD"/>
              </w:rPr>
            </w:pPr>
            <w:r w:rsidRPr="00FF430B">
              <w:rPr>
                <w:lang w:val="ro-MD"/>
              </w:rPr>
              <w:t>generate de Beneficiar;</w:t>
            </w:r>
          </w:p>
          <w:p w14:paraId="54D5B851" w14:textId="77777777" w:rsidR="00460653" w:rsidRPr="00FF430B" w:rsidRDefault="001B1B6D" w:rsidP="002F556B">
            <w:pPr>
              <w:numPr>
                <w:ilvl w:val="0"/>
                <w:numId w:val="9"/>
              </w:numPr>
              <w:tabs>
                <w:tab w:val="left" w:pos="1276"/>
              </w:tabs>
              <w:spacing w:line="276" w:lineRule="auto"/>
              <w:ind w:left="0" w:hanging="425"/>
              <w:jc w:val="both"/>
              <w:rPr>
                <w:lang w:val="ro-MD"/>
              </w:rPr>
            </w:pPr>
            <w:r w:rsidRPr="00FF430B">
              <w:rPr>
                <w:lang w:val="ro-MD"/>
              </w:rPr>
              <w:t>datorită impedimentului care justifică neexecutarea obligației</w:t>
            </w:r>
            <w:r w:rsidR="00460653" w:rsidRPr="00FF430B">
              <w:rPr>
                <w:lang w:val="ro-MD"/>
              </w:rPr>
              <w:t xml:space="preserve"> sau altei situaţii extreme neimputabile şi imprevizibile pentru Antreprenor;</w:t>
            </w:r>
          </w:p>
          <w:p w14:paraId="260CE05B" w14:textId="77777777" w:rsidR="00460653" w:rsidRPr="00FF430B" w:rsidRDefault="00460653" w:rsidP="002F556B">
            <w:pPr>
              <w:numPr>
                <w:ilvl w:val="0"/>
                <w:numId w:val="9"/>
              </w:numPr>
              <w:tabs>
                <w:tab w:val="left" w:pos="1276"/>
              </w:tabs>
              <w:spacing w:line="276" w:lineRule="auto"/>
              <w:ind w:left="0" w:hanging="425"/>
              <w:jc w:val="both"/>
              <w:rPr>
                <w:lang w:val="ro-MD"/>
              </w:rPr>
            </w:pPr>
            <w:r w:rsidRPr="00FF430B">
              <w:rPr>
                <w:lang w:val="ro-MD"/>
              </w:rPr>
              <w:t xml:space="preserve">influenţei factorilor climatici, </w:t>
            </w:r>
            <w:r w:rsidR="00E3793E" w:rsidRPr="00FF430B">
              <w:rPr>
                <w:lang w:val="ro-MD"/>
              </w:rPr>
              <w:t>care duc la imposibilitatea executării lucrărilor stabilite conform caietului de sarcini, or executarea lor în asemenea codiții climaterice se va răsfrânge asupra calității lucrărilor</w:t>
            </w:r>
            <w:r w:rsidRPr="00FF430B">
              <w:rPr>
                <w:lang w:val="ro-MD"/>
              </w:rPr>
              <w:t>;</w:t>
            </w:r>
          </w:p>
          <w:p w14:paraId="5707D03C" w14:textId="77777777" w:rsidR="00460653" w:rsidRPr="00FF430B" w:rsidRDefault="00460653" w:rsidP="002F556B">
            <w:pPr>
              <w:numPr>
                <w:ilvl w:val="0"/>
                <w:numId w:val="9"/>
              </w:numPr>
              <w:tabs>
                <w:tab w:val="left" w:pos="1276"/>
              </w:tabs>
              <w:spacing w:line="276" w:lineRule="auto"/>
              <w:ind w:left="0" w:hanging="425"/>
              <w:jc w:val="both"/>
              <w:rPr>
                <w:lang w:val="ro-MD"/>
              </w:rPr>
            </w:pPr>
            <w:r w:rsidRPr="00FF430B">
              <w:rPr>
                <w:lang w:val="ro-MD"/>
              </w:rPr>
              <w:t>calamităţilor naturale recunoscute de autoritatea legală.</w:t>
            </w:r>
          </w:p>
          <w:p w14:paraId="61CC6B15" w14:textId="77777777" w:rsidR="00460653" w:rsidRPr="00FF430B" w:rsidRDefault="00A156C0" w:rsidP="00196AB4">
            <w:pPr>
              <w:pStyle w:val="NormalWeb"/>
              <w:tabs>
                <w:tab w:val="left" w:pos="567"/>
              </w:tabs>
              <w:spacing w:line="276" w:lineRule="auto"/>
              <w:ind w:firstLine="0"/>
              <w:rPr>
                <w:lang w:val="ro-MD"/>
              </w:rPr>
            </w:pPr>
            <w:r w:rsidRPr="00FF430B">
              <w:rPr>
                <w:lang w:val="ro-MD"/>
              </w:rPr>
              <w:t xml:space="preserve">2.4. </w:t>
            </w:r>
            <w:r w:rsidR="00460653" w:rsidRPr="00FF430B">
              <w:rPr>
                <w:lang w:val="ro-MD"/>
              </w:rPr>
              <w:t>Conform dispoziţiei scrise a Beneficiarului, Antreprenorul va sista execuţia lucrărilor sau a unor părţi ale acestora pe o durată şi în modul în care Beneficiarul consideră necesar. Pe timpul suspendării, Antreprenorul va proteja şi conserva lucrările în mod corespunzător, aşa cum va dispune Beneficiarul. Cheltuielile suplimentare generate în urma sistării lucrărilor suportate de Antreprenor vor fi plătite de către Beneficiar. În cazul sistării lucrărilor sau a unor părţi din ele, din iniţiativa Antreprenorului, acesta suportă pe timpul suspendării toate cheltuielile, privind protejarea şi conservarea lucrărilor cu bună diligenţă.</w:t>
            </w:r>
          </w:p>
          <w:p w14:paraId="7A34E3EF" w14:textId="77777777" w:rsidR="00460653" w:rsidRPr="00FF430B" w:rsidRDefault="00A156C0" w:rsidP="00196AB4">
            <w:pPr>
              <w:pStyle w:val="NormalWeb"/>
              <w:tabs>
                <w:tab w:val="left" w:pos="567"/>
              </w:tabs>
              <w:spacing w:line="276" w:lineRule="auto"/>
              <w:ind w:firstLine="0"/>
              <w:rPr>
                <w:lang w:val="ro-MD"/>
              </w:rPr>
            </w:pPr>
            <w:r w:rsidRPr="00FF430B">
              <w:rPr>
                <w:lang w:val="ro-MD"/>
              </w:rPr>
              <w:t xml:space="preserve">2.5. </w:t>
            </w:r>
            <w:r w:rsidR="00460653" w:rsidRPr="00FF430B">
              <w:rPr>
                <w:lang w:val="ro-MD"/>
              </w:rPr>
              <w:t xml:space="preserve">La terminarea lucrărilor, Antreprenorul </w:t>
            </w:r>
            <w:r w:rsidR="00183D79" w:rsidRPr="00FF430B">
              <w:rPr>
                <w:lang w:val="ro-MD"/>
              </w:rPr>
              <w:t>va notifica Beneficiarul că su</w:t>
            </w:r>
            <w:r w:rsidR="00460653" w:rsidRPr="00FF430B">
              <w:rPr>
                <w:lang w:val="ro-MD"/>
              </w:rPr>
              <w:t>nt îndeplinite condiţiile de recepţie, solicitând convocarea comisiei. În baza acestei notificări, Beneficiarul va convoca comisia de  recepţie pentru terminarea lucrărilor.</w:t>
            </w:r>
          </w:p>
          <w:p w14:paraId="5A1949D3" w14:textId="77777777" w:rsidR="007A2F41" w:rsidRPr="00FF430B" w:rsidRDefault="00A156C0" w:rsidP="00684D44">
            <w:pPr>
              <w:spacing w:after="200" w:line="276" w:lineRule="auto"/>
              <w:contextualSpacing/>
              <w:jc w:val="both"/>
              <w:rPr>
                <w:lang w:val="ro-MD"/>
              </w:rPr>
            </w:pPr>
            <w:r w:rsidRPr="00FF430B">
              <w:rPr>
                <w:lang w:val="ro-MD"/>
              </w:rPr>
              <w:t xml:space="preserve">2.6. </w:t>
            </w:r>
            <w:r w:rsidR="00460653" w:rsidRPr="00FF430B">
              <w:rPr>
                <w:lang w:val="ro-MD"/>
              </w:rPr>
              <w:t>În baza documentelor de confirmare a execuţieişi a constatărilor efectuate pe teren,</w:t>
            </w:r>
            <w:r w:rsidR="00183D79" w:rsidRPr="00FF430B">
              <w:rPr>
                <w:lang w:val="ro-MD"/>
              </w:rPr>
              <w:t xml:space="preserve"> Beneficiarul va aprecia dacă su</w:t>
            </w:r>
            <w:r w:rsidR="00460653" w:rsidRPr="00FF430B">
              <w:rPr>
                <w:lang w:val="ro-MD"/>
              </w:rPr>
              <w:t>nt întrunite condiţiile pentru anunţarea comisiei de recepţie. În cazul în care se constată că s</w:t>
            </w:r>
            <w:r w:rsidR="00183D79" w:rsidRPr="00FF430B">
              <w:rPr>
                <w:lang w:val="ro-MD"/>
              </w:rPr>
              <w:t>u</w:t>
            </w:r>
            <w:r w:rsidR="00460653" w:rsidRPr="00FF430B">
              <w:rPr>
                <w:lang w:val="ro-MD"/>
              </w:rPr>
              <w:t>nt lipsuri şi</w:t>
            </w:r>
            <w:r w:rsidR="005D4B79" w:rsidRPr="00FF430B">
              <w:rPr>
                <w:lang w:val="ro-MD"/>
              </w:rPr>
              <w:t xml:space="preserve"> </w:t>
            </w:r>
            <w:r w:rsidR="00460653" w:rsidRPr="00FF430B">
              <w:rPr>
                <w:lang w:val="ro-MD"/>
              </w:rPr>
              <w:t>deficienţe</w:t>
            </w:r>
            <w:r w:rsidRPr="00FF430B">
              <w:rPr>
                <w:lang w:val="ro-MD"/>
              </w:rPr>
              <w:t>,</w:t>
            </w:r>
            <w:r w:rsidR="00460653" w:rsidRPr="00FF430B">
              <w:rPr>
                <w:lang w:val="ro-MD"/>
              </w:rPr>
              <w:t xml:space="preserve"> acestea vor fi aduse la cunoştinţă</w:t>
            </w:r>
            <w:r w:rsidR="005D4B79" w:rsidRPr="00FF430B">
              <w:rPr>
                <w:lang w:val="ro-MD"/>
              </w:rPr>
              <w:t xml:space="preserve"> </w:t>
            </w:r>
            <w:r w:rsidR="00460653" w:rsidRPr="00FF430B">
              <w:rPr>
                <w:lang w:val="ro-MD"/>
              </w:rPr>
              <w:t>şi remediate din contul Antreprenorului, stabilindu-se termenele necesare pentru finalizare sau remediere. După constatarea lichidării tuturor lipsurilor şi</w:t>
            </w:r>
            <w:r w:rsidR="005D4B79" w:rsidRPr="00FF430B">
              <w:rPr>
                <w:lang w:val="ro-MD"/>
              </w:rPr>
              <w:t xml:space="preserve"> </w:t>
            </w:r>
            <w:r w:rsidR="00460653" w:rsidRPr="00FF430B">
              <w:rPr>
                <w:lang w:val="ro-MD"/>
              </w:rPr>
              <w:t xml:space="preserve">deficienţelor, la o nouă solicitare a Antreprenorului, Beneficiarul va convoca comisia de recepţie. Comisia de recepţie va constata realizarea lucrărilor în conformitate cu documentaţia de execuţie, cu reglementările în vigoare şi cu </w:t>
            </w:r>
            <w:r w:rsidR="009E719D" w:rsidRPr="00FF430B">
              <w:rPr>
                <w:lang w:val="ro-MD"/>
              </w:rPr>
              <w:t>clauzele</w:t>
            </w:r>
            <w:r w:rsidR="00460653" w:rsidRPr="00FF430B">
              <w:rPr>
                <w:lang w:val="ro-MD"/>
              </w:rPr>
              <w:t xml:space="preserve"> din contract. În funcţie de constatările făcute</w:t>
            </w:r>
            <w:r w:rsidRPr="00FF430B">
              <w:rPr>
                <w:lang w:val="ro-MD"/>
              </w:rPr>
              <w:t>,</w:t>
            </w:r>
            <w:r w:rsidR="00460653" w:rsidRPr="00FF430B">
              <w:rPr>
                <w:lang w:val="ro-MD"/>
              </w:rPr>
              <w:t xml:space="preserve"> Beneficiarul va aproba sau va respinge recepţia. Recepţia poate fi făcută şi pentru părţi de construcţie distincte fizic şi</w:t>
            </w:r>
            <w:r w:rsidR="005D4B79" w:rsidRPr="00FF430B">
              <w:rPr>
                <w:lang w:val="ro-MD"/>
              </w:rPr>
              <w:t xml:space="preserve"> </w:t>
            </w:r>
            <w:r w:rsidR="00460653" w:rsidRPr="00FF430B">
              <w:rPr>
                <w:lang w:val="ro-MD"/>
              </w:rPr>
              <w:t>funcţional.</w:t>
            </w:r>
          </w:p>
          <w:p w14:paraId="17320330" w14:textId="77777777" w:rsidR="009E4204" w:rsidRPr="00FF430B" w:rsidRDefault="009E4204" w:rsidP="009E4204">
            <w:pPr>
              <w:shd w:val="clear" w:color="auto" w:fill="FFFFFF" w:themeFill="background1"/>
              <w:tabs>
                <w:tab w:val="right" w:pos="0"/>
              </w:tabs>
              <w:spacing w:before="120"/>
              <w:rPr>
                <w:b/>
                <w:noProof w:val="0"/>
                <w:lang w:val="ro-MD" w:eastAsia="ru-RU"/>
              </w:rPr>
            </w:pPr>
            <w:r w:rsidRPr="00FF430B">
              <w:rPr>
                <w:lang w:val="ro-MD"/>
              </w:rPr>
              <w:t>2.7.</w:t>
            </w:r>
            <w:r w:rsidR="002F6A1E" w:rsidRPr="00FF430B">
              <w:rPr>
                <w:lang w:val="ro-MD"/>
              </w:rPr>
              <w:t>Se</w:t>
            </w:r>
            <w:r w:rsidRPr="00FF430B">
              <w:rPr>
                <w:lang w:val="ro-MD"/>
              </w:rPr>
              <w:t xml:space="preserve"> indică t</w:t>
            </w:r>
            <w:r w:rsidRPr="00FF430B">
              <w:rPr>
                <w:noProof w:val="0"/>
                <w:lang w:val="ro-MD" w:eastAsia="ru-RU"/>
              </w:rPr>
              <w:t>ermenul de garanție a lucrărilor</w:t>
            </w:r>
            <w:r w:rsidRPr="00FF430B">
              <w:rPr>
                <w:b/>
                <w:noProof w:val="0"/>
                <w:lang w:val="ro-MD" w:eastAsia="ru-RU"/>
              </w:rPr>
              <w:t>___________________.</w:t>
            </w:r>
          </w:p>
          <w:p w14:paraId="74B1129D" w14:textId="77777777" w:rsidR="007A2F41" w:rsidRPr="00FF430B" w:rsidRDefault="007A2F41" w:rsidP="00196AB4">
            <w:pPr>
              <w:pStyle w:val="ListParagraph"/>
              <w:numPr>
                <w:ilvl w:val="0"/>
                <w:numId w:val="0"/>
              </w:numPr>
              <w:rPr>
                <w:lang w:val="ro-MD"/>
              </w:rPr>
            </w:pPr>
          </w:p>
          <w:p w14:paraId="48240A7E" w14:textId="77777777" w:rsidR="00460653" w:rsidRPr="00FF430B" w:rsidRDefault="00A156C0" w:rsidP="00196AB4">
            <w:pPr>
              <w:tabs>
                <w:tab w:val="left" w:pos="3645"/>
              </w:tabs>
              <w:spacing w:line="276" w:lineRule="auto"/>
              <w:contextualSpacing/>
              <w:rPr>
                <w:lang w:val="ro-MD"/>
              </w:rPr>
            </w:pPr>
            <w:r w:rsidRPr="00FF430B">
              <w:rPr>
                <w:b/>
                <w:lang w:val="ro-MD"/>
              </w:rPr>
              <w:t xml:space="preserve">3. </w:t>
            </w:r>
            <w:r w:rsidR="00460653" w:rsidRPr="00FF430B">
              <w:rPr>
                <w:b/>
                <w:lang w:val="ro-MD"/>
              </w:rPr>
              <w:t>VALOAREA LUCRĂRILOR ŞI MODALITĂŢILE DE PLATĂ</w:t>
            </w:r>
          </w:p>
          <w:p w14:paraId="29B36E8C" w14:textId="5CF38CB2" w:rsidR="007A2F41" w:rsidRPr="00FF430B" w:rsidRDefault="00E503F9" w:rsidP="00196AB4">
            <w:pPr>
              <w:jc w:val="both"/>
              <w:rPr>
                <w:lang w:val="ro-MD"/>
              </w:rPr>
            </w:pPr>
            <w:r w:rsidRPr="00FF430B">
              <w:rPr>
                <w:lang w:val="ro-MD"/>
              </w:rPr>
              <w:t>3.1</w:t>
            </w:r>
            <w:r w:rsidR="00A156C0" w:rsidRPr="00FF430B">
              <w:rPr>
                <w:lang w:val="ro-MD"/>
              </w:rPr>
              <w:t>.</w:t>
            </w:r>
            <w:r w:rsidR="00460653" w:rsidRPr="00FF430B">
              <w:rPr>
                <w:lang w:val="ro-MD"/>
              </w:rPr>
              <w:t>Valoarea lucrărilor</w:t>
            </w:r>
            <w:r w:rsidR="009E719D" w:rsidRPr="00FF430B">
              <w:rPr>
                <w:lang w:val="ro-MD"/>
              </w:rPr>
              <w:t>,</w:t>
            </w:r>
            <w:r w:rsidR="00460653" w:rsidRPr="00FF430B">
              <w:rPr>
                <w:lang w:val="ro-MD"/>
              </w:rPr>
              <w:t xml:space="preserve"> ce reprezintă obiectul prezentului contract</w:t>
            </w:r>
            <w:r w:rsidR="009E719D" w:rsidRPr="00FF430B">
              <w:rPr>
                <w:lang w:val="ro-MD"/>
              </w:rPr>
              <w:t>,</w:t>
            </w:r>
            <w:r w:rsidR="00460653" w:rsidRPr="00FF430B">
              <w:rPr>
                <w:lang w:val="ro-MD"/>
              </w:rPr>
              <w:t xml:space="preserve"> este de</w:t>
            </w:r>
            <w:r w:rsidR="00A101F6" w:rsidRPr="00FF430B">
              <w:rPr>
                <w:lang w:val="ro-MD"/>
              </w:rPr>
              <w:t>__________________</w:t>
            </w:r>
            <w:r w:rsidR="007A2F41" w:rsidRPr="00FF430B">
              <w:rPr>
                <w:lang w:val="ro-MD"/>
              </w:rPr>
              <w:t>_______lei</w:t>
            </w:r>
            <w:r w:rsidR="00DF4DCF">
              <w:rPr>
                <w:lang w:val="ro-MD"/>
              </w:rPr>
              <w:t xml:space="preserve"> </w:t>
            </w:r>
            <w:r w:rsidR="007A2F41" w:rsidRPr="00FF430B">
              <w:rPr>
                <w:lang w:val="ro-MD"/>
              </w:rPr>
              <w:t>MD, inclusiv __________ TVA lei MD</w:t>
            </w:r>
            <w:r w:rsidR="007A2F41" w:rsidRPr="00FF430B">
              <w:rPr>
                <w:sz w:val="20"/>
                <w:szCs w:val="20"/>
                <w:lang w:val="ro-MD"/>
              </w:rPr>
              <w:t xml:space="preserve">.                                              </w:t>
            </w:r>
            <w:r w:rsidR="005D4B79" w:rsidRPr="00FF430B">
              <w:rPr>
                <w:sz w:val="20"/>
                <w:szCs w:val="20"/>
                <w:lang w:val="ro-MD"/>
              </w:rPr>
              <w:t xml:space="preserve">           </w:t>
            </w:r>
            <w:r w:rsidR="007A2F41" w:rsidRPr="00FF430B">
              <w:rPr>
                <w:i/>
                <w:sz w:val="20"/>
                <w:szCs w:val="20"/>
                <w:lang w:val="ro-MD"/>
              </w:rPr>
              <w:t xml:space="preserve">(suma cu cifre şi litere)   </w:t>
            </w:r>
            <w:r w:rsidR="005D4B79" w:rsidRPr="00FF430B">
              <w:rPr>
                <w:i/>
                <w:sz w:val="20"/>
                <w:szCs w:val="20"/>
                <w:lang w:val="ro-MD"/>
              </w:rPr>
              <w:t xml:space="preserve">                                                                  </w:t>
            </w:r>
            <w:r w:rsidR="007A2F41" w:rsidRPr="00FF430B">
              <w:rPr>
                <w:i/>
                <w:sz w:val="20"/>
                <w:szCs w:val="20"/>
                <w:lang w:val="ro-MD"/>
              </w:rPr>
              <w:t>(suma cu cifre şi litere)</w:t>
            </w:r>
          </w:p>
          <w:p w14:paraId="63A4C47A" w14:textId="77777777" w:rsidR="00995AF6" w:rsidRPr="00FF430B" w:rsidRDefault="00E503F9" w:rsidP="00196AB4">
            <w:pPr>
              <w:pStyle w:val="NormalWeb"/>
              <w:tabs>
                <w:tab w:val="left" w:pos="321"/>
              </w:tabs>
              <w:spacing w:line="276" w:lineRule="auto"/>
              <w:ind w:firstLine="0"/>
              <w:rPr>
                <w:lang w:val="ro-MD"/>
              </w:rPr>
            </w:pPr>
            <w:r w:rsidRPr="00FF430B">
              <w:rPr>
                <w:lang w:val="ro-MD"/>
              </w:rPr>
              <w:lastRenderedPageBreak/>
              <w:t>3.2</w:t>
            </w:r>
            <w:r w:rsidR="00A156C0" w:rsidRPr="00FF430B">
              <w:rPr>
                <w:lang w:val="ro-MD"/>
              </w:rPr>
              <w:t>.</w:t>
            </w:r>
            <w:r w:rsidR="00460653" w:rsidRPr="00FF430B">
              <w:rPr>
                <w:lang w:val="ro-MD"/>
              </w:rPr>
              <w:t xml:space="preserve">Achitările vor fi efectuate prin transfer în baza facturilor fiscale, după primirea proceselor </w:t>
            </w:r>
            <w:r w:rsidR="00A156C0" w:rsidRPr="00FF430B">
              <w:rPr>
                <w:lang w:val="ro-MD"/>
              </w:rPr>
              <w:t>–</w:t>
            </w:r>
            <w:r w:rsidR="00460653" w:rsidRPr="00FF430B">
              <w:rPr>
                <w:lang w:val="ro-MD"/>
              </w:rPr>
              <w:t xml:space="preserve"> verbale de recepţie a lucrărilor executate, semnate şi</w:t>
            </w:r>
            <w:r w:rsidR="00995AF6" w:rsidRPr="00FF430B">
              <w:rPr>
                <w:lang w:val="ro-MD"/>
              </w:rPr>
              <w:t xml:space="preserve"> acceptate de către Beneficiar.</w:t>
            </w:r>
          </w:p>
          <w:p w14:paraId="4312716F" w14:textId="77777777" w:rsidR="00A946E0" w:rsidRPr="00FF430B" w:rsidRDefault="00A156C0" w:rsidP="00196AB4">
            <w:pPr>
              <w:pStyle w:val="NormalWeb"/>
              <w:tabs>
                <w:tab w:val="left" w:pos="37"/>
              </w:tabs>
              <w:spacing w:line="276" w:lineRule="auto"/>
              <w:ind w:firstLine="0"/>
              <w:rPr>
                <w:lang w:val="ro-MD"/>
              </w:rPr>
            </w:pPr>
            <w:r w:rsidRPr="00FF430B">
              <w:rPr>
                <w:lang w:val="ro-MD"/>
              </w:rPr>
              <w:t xml:space="preserve">3.3. </w:t>
            </w:r>
            <w:r w:rsidR="00460653" w:rsidRPr="00FF430B">
              <w:rPr>
                <w:lang w:val="ro-MD"/>
              </w:rPr>
              <w:t>Beneficiarul va verifica procesele</w:t>
            </w:r>
            <w:r w:rsidR="009E719D" w:rsidRPr="00FF430B">
              <w:rPr>
                <w:lang w:val="ro-MD"/>
              </w:rPr>
              <w:t>-</w:t>
            </w:r>
            <w:r w:rsidR="00460653" w:rsidRPr="00FF430B">
              <w:rPr>
                <w:lang w:val="ro-MD"/>
              </w:rPr>
              <w:t xml:space="preserve">verbale de recepție a lucrărilor executate în termen de </w:t>
            </w:r>
            <w:r w:rsidR="00684D44" w:rsidRPr="00FF430B">
              <w:rPr>
                <w:lang w:val="ro-MD"/>
              </w:rPr>
              <w:t>…..</w:t>
            </w:r>
            <w:r w:rsidR="00460653" w:rsidRPr="00FF430B">
              <w:rPr>
                <w:lang w:val="ro-MD"/>
              </w:rPr>
              <w:t xml:space="preserve"> zile calendaristice de la primirea acestora de la Antreprenor.</w:t>
            </w:r>
          </w:p>
          <w:p w14:paraId="3596857E" w14:textId="77777777" w:rsidR="00A946E0" w:rsidRPr="00FF430B" w:rsidRDefault="00316769" w:rsidP="00196AB4">
            <w:pPr>
              <w:pStyle w:val="NormalWeb"/>
              <w:tabs>
                <w:tab w:val="left" w:pos="37"/>
              </w:tabs>
              <w:spacing w:line="276" w:lineRule="auto"/>
              <w:ind w:firstLine="0"/>
              <w:rPr>
                <w:lang w:val="ro-MD"/>
              </w:rPr>
            </w:pPr>
            <w:r w:rsidRPr="00FF430B">
              <w:rPr>
                <w:lang w:val="ro-MD"/>
              </w:rPr>
              <w:t>3.4</w:t>
            </w:r>
            <w:r w:rsidR="00A156C0" w:rsidRPr="00FF430B">
              <w:rPr>
                <w:lang w:val="ro-MD"/>
              </w:rPr>
              <w:t xml:space="preserve">. </w:t>
            </w:r>
            <w:r w:rsidR="00460653" w:rsidRPr="00FF430B">
              <w:rPr>
                <w:lang w:val="ro-MD"/>
              </w:rPr>
              <w:t>Plata facturii finale se va face imediat după verificarea şi acceptarea situaţiei de plată definitive de către Beneficiar. Dacă verificarea se prelungeşte din diferite motive, dar în special datorită unor eventuale litigii, contravaloarea lucrărilor care n</w:t>
            </w:r>
            <w:r w:rsidR="00183D79" w:rsidRPr="00FF430B">
              <w:rPr>
                <w:lang w:val="ro-MD"/>
              </w:rPr>
              <w:t>u su</w:t>
            </w:r>
            <w:r w:rsidR="00460653" w:rsidRPr="00FF430B">
              <w:rPr>
                <w:lang w:val="ro-MD"/>
              </w:rPr>
              <w:t xml:space="preserve">nt în litigiu va fi plătită imediat. </w:t>
            </w:r>
          </w:p>
          <w:p w14:paraId="6A8C0844" w14:textId="77777777" w:rsidR="00E503F9" w:rsidRPr="00FF430B" w:rsidRDefault="00316769" w:rsidP="00196AB4">
            <w:pPr>
              <w:pStyle w:val="NormalWeb"/>
              <w:tabs>
                <w:tab w:val="left" w:pos="37"/>
              </w:tabs>
              <w:spacing w:line="276" w:lineRule="auto"/>
              <w:ind w:firstLine="0"/>
              <w:rPr>
                <w:lang w:val="ro-MD"/>
              </w:rPr>
            </w:pPr>
            <w:r w:rsidRPr="00FF430B">
              <w:rPr>
                <w:lang w:val="ro-MD"/>
              </w:rPr>
              <w:t>3.5</w:t>
            </w:r>
            <w:r w:rsidR="00A156C0" w:rsidRPr="00FF430B">
              <w:rPr>
                <w:lang w:val="ro-MD"/>
              </w:rPr>
              <w:t>.</w:t>
            </w:r>
            <w:r w:rsidR="00460653" w:rsidRPr="00FF430B">
              <w:rPr>
                <w:lang w:val="ro-MD"/>
              </w:rPr>
              <w:t xml:space="preserve">Lucrările nu </w:t>
            </w:r>
            <w:r w:rsidR="00183D79" w:rsidRPr="00FF430B">
              <w:rPr>
                <w:lang w:val="ro-MD"/>
              </w:rPr>
              <w:t>vor fi considerate finalizate pâ</w:t>
            </w:r>
            <w:r w:rsidR="00460653" w:rsidRPr="00FF430B">
              <w:rPr>
                <w:lang w:val="ro-MD"/>
              </w:rPr>
              <w:t>nă</w:t>
            </w:r>
            <w:r w:rsidR="00183D79" w:rsidRPr="00FF430B">
              <w:rPr>
                <w:lang w:val="ro-MD"/>
              </w:rPr>
              <w:t xml:space="preserve"> câ</w:t>
            </w:r>
            <w:r w:rsidR="00460653" w:rsidRPr="00FF430B">
              <w:rPr>
                <w:lang w:val="ro-MD"/>
              </w:rPr>
              <w:t xml:space="preserve">nd procesul-verbal de recepţie la terminarea lucrărilor  nu va fi semnat de comisia de recepţie, care confirmă că lucrările au fost executate </w:t>
            </w:r>
            <w:r w:rsidR="00A946E0" w:rsidRPr="00FF430B">
              <w:rPr>
                <w:lang w:val="ro-MD"/>
              </w:rPr>
              <w:t>conform contractului.</w:t>
            </w:r>
          </w:p>
          <w:p w14:paraId="1925FC36" w14:textId="77777777" w:rsidR="00267805" w:rsidRPr="00FF430B" w:rsidRDefault="00316769" w:rsidP="00A101F6">
            <w:pPr>
              <w:pStyle w:val="NormalWeb"/>
              <w:tabs>
                <w:tab w:val="left" w:pos="37"/>
              </w:tabs>
              <w:spacing w:line="276" w:lineRule="auto"/>
              <w:ind w:firstLine="0"/>
              <w:rPr>
                <w:lang w:val="ro-MD"/>
              </w:rPr>
            </w:pPr>
            <w:r w:rsidRPr="00FF430B">
              <w:rPr>
                <w:lang w:val="ro-MD"/>
              </w:rPr>
              <w:t>3.6</w:t>
            </w:r>
            <w:r w:rsidR="00A227F2" w:rsidRPr="00FF430B">
              <w:rPr>
                <w:lang w:val="ro-MD"/>
              </w:rPr>
              <w:t>.Garanţia de bună execuţie se va restitui Antreprenorului în baza notificării Beneficiarului către agentul bancar. Notificarea se va face după semnarea procesului-verbal de recepţie la terminarea lucrărilor în cel mult 15 zile.</w:t>
            </w:r>
            <w:r w:rsidR="005D4B79" w:rsidRPr="00FF430B">
              <w:rPr>
                <w:lang w:val="ro-MD"/>
              </w:rPr>
              <w:t xml:space="preserve"> </w:t>
            </w:r>
            <w:r w:rsidR="00EB65F6" w:rsidRPr="00FF430B">
              <w:rPr>
                <w:lang w:val="ro-MD"/>
              </w:rPr>
              <w:t>În cazul recepţiei cu obiecţii,</w:t>
            </w:r>
            <w:r w:rsidR="005D4B79" w:rsidRPr="00FF430B">
              <w:rPr>
                <w:lang w:val="ro-MD"/>
              </w:rPr>
              <w:t xml:space="preserve"> </w:t>
            </w:r>
            <w:r w:rsidR="00EB65F6" w:rsidRPr="00FF430B">
              <w:rPr>
                <w:lang w:val="ro-MD"/>
              </w:rPr>
              <w:t>garanţia se va restitui în cel mult 15 zile după înlăturarea acestora.</w:t>
            </w:r>
          </w:p>
          <w:p w14:paraId="61495F7C" w14:textId="77777777" w:rsidR="00A156C0" w:rsidRPr="00FF430B" w:rsidRDefault="00A156C0" w:rsidP="00196AB4">
            <w:pPr>
              <w:pStyle w:val="NormalWeb"/>
              <w:tabs>
                <w:tab w:val="left" w:pos="37"/>
              </w:tabs>
              <w:spacing w:line="276" w:lineRule="auto"/>
              <w:ind w:firstLine="0"/>
              <w:rPr>
                <w:lang w:val="ro-MD"/>
              </w:rPr>
            </w:pPr>
          </w:p>
          <w:p w14:paraId="56E0F6E8" w14:textId="77777777" w:rsidR="00371806" w:rsidRPr="00FF430B" w:rsidRDefault="00A156C0" w:rsidP="00371806">
            <w:pPr>
              <w:tabs>
                <w:tab w:val="left" w:pos="2625"/>
              </w:tabs>
              <w:spacing w:after="200" w:line="276" w:lineRule="auto"/>
              <w:contextualSpacing/>
              <w:rPr>
                <w:b/>
                <w:lang w:val="ro-MD"/>
              </w:rPr>
            </w:pPr>
            <w:r w:rsidRPr="00FF430B">
              <w:rPr>
                <w:b/>
                <w:lang w:val="ro-MD"/>
              </w:rPr>
              <w:t xml:space="preserve">4. </w:t>
            </w:r>
            <w:r w:rsidR="00460653" w:rsidRPr="00FF430B">
              <w:rPr>
                <w:b/>
                <w:lang w:val="ro-MD"/>
              </w:rPr>
              <w:t>DREPTURILE ŞI OBLIGAŢIUNILE ANTREPRENORULUI ŞI ALE BENEFICIARULUI</w:t>
            </w:r>
          </w:p>
          <w:p w14:paraId="0F6CFA7A" w14:textId="77777777" w:rsidR="00371806" w:rsidRPr="00FF430B" w:rsidRDefault="00A156C0" w:rsidP="005D4B79">
            <w:pPr>
              <w:tabs>
                <w:tab w:val="left" w:pos="2625"/>
              </w:tabs>
              <w:spacing w:after="200" w:line="276" w:lineRule="auto"/>
              <w:contextualSpacing/>
              <w:jc w:val="both"/>
              <w:rPr>
                <w:lang w:val="ro-MD"/>
              </w:rPr>
            </w:pPr>
            <w:r w:rsidRPr="00FF430B">
              <w:rPr>
                <w:lang w:val="ro-MD"/>
              </w:rPr>
              <w:t xml:space="preserve">4.1. </w:t>
            </w:r>
            <w:r w:rsidR="00460653" w:rsidRPr="00FF430B">
              <w:rPr>
                <w:lang w:val="ro-MD"/>
              </w:rPr>
              <w:t xml:space="preserve">Întreaga documentaţie necesară pentru executarea lucrărilor contractate se pune de către Beneficiar la dispoziţia Antreprenorului în două exemplare, în termenele stabilite în contract, prin graficul general de realizare a lucrărilor publice. </w:t>
            </w:r>
          </w:p>
          <w:p w14:paraId="62D1C5C7" w14:textId="77777777" w:rsidR="00460653" w:rsidRPr="00FF430B" w:rsidRDefault="00A156C0" w:rsidP="005D4B79">
            <w:pPr>
              <w:tabs>
                <w:tab w:val="left" w:pos="2625"/>
              </w:tabs>
              <w:spacing w:line="276" w:lineRule="auto"/>
              <w:contextualSpacing/>
              <w:jc w:val="both"/>
              <w:rPr>
                <w:lang w:val="ro-MD"/>
              </w:rPr>
            </w:pPr>
            <w:r w:rsidRPr="00FF430B">
              <w:rPr>
                <w:lang w:val="ro-MD"/>
              </w:rPr>
              <w:t xml:space="preserve">4.2. </w:t>
            </w:r>
            <w:r w:rsidR="00460653" w:rsidRPr="00FF430B">
              <w:rPr>
                <w:lang w:val="ro-MD"/>
              </w:rPr>
              <w:t xml:space="preserve">Antreprenorul are obligaţia să execute, să finalizeze lucrarea în termenele stabilite în contract, pe proprie răspundere. Pentru aceasta el este obligat să respecte proiectul, documentaţia de execuţieşi prevederile actelor normative </w:t>
            </w:r>
            <w:r w:rsidR="00E364D5" w:rsidRPr="00FF430B">
              <w:rPr>
                <w:lang w:val="ro-MD"/>
              </w:rPr>
              <w:t>din domeniul</w:t>
            </w:r>
            <w:r w:rsidR="00460653" w:rsidRPr="00FF430B">
              <w:rPr>
                <w:lang w:val="ro-MD"/>
              </w:rPr>
              <w:t xml:space="preserve"> construcţii</w:t>
            </w:r>
            <w:r w:rsidR="00E364D5" w:rsidRPr="00FF430B">
              <w:rPr>
                <w:lang w:val="ro-MD"/>
              </w:rPr>
              <w:t>lor</w:t>
            </w:r>
            <w:r w:rsidR="00460653" w:rsidRPr="00FF430B">
              <w:rPr>
                <w:lang w:val="ro-MD"/>
              </w:rPr>
              <w:t xml:space="preserve">. </w:t>
            </w:r>
          </w:p>
          <w:p w14:paraId="249D4A9F" w14:textId="77777777" w:rsidR="00460653" w:rsidRPr="00FF430B" w:rsidRDefault="00A101F6" w:rsidP="00371806">
            <w:pPr>
              <w:pStyle w:val="NormalWeb"/>
              <w:tabs>
                <w:tab w:val="left" w:pos="567"/>
              </w:tabs>
              <w:spacing w:line="276" w:lineRule="auto"/>
              <w:ind w:firstLine="0"/>
              <w:rPr>
                <w:lang w:val="ro-MD"/>
              </w:rPr>
            </w:pPr>
            <w:r w:rsidRPr="00FF430B">
              <w:rPr>
                <w:lang w:val="ro-MD"/>
              </w:rPr>
              <w:t xml:space="preserve">4.3. </w:t>
            </w:r>
            <w:r w:rsidR="00D7570D" w:rsidRPr="00FF430B">
              <w:rPr>
                <w:lang w:val="ro-MD"/>
              </w:rPr>
              <w:t>Antreprenorul are obligația de a supraveghea lucrările, de a asigura forța de muncă, materialele, instalațiile, echipamentele și toate celelalte obiecte fie de natură provizorie, fie definitive cerute de și pentru contract, în măsura în care necesitatea asigurării acestora este prevăzută în contract sau se poate deduce în mod rezonabil din contract.</w:t>
            </w:r>
          </w:p>
          <w:p w14:paraId="41447BBF" w14:textId="77777777" w:rsidR="00460653" w:rsidRPr="00FF430B" w:rsidRDefault="00A156C0" w:rsidP="00196AB4">
            <w:pPr>
              <w:pStyle w:val="NormalWeb"/>
              <w:tabs>
                <w:tab w:val="left" w:pos="567"/>
              </w:tabs>
              <w:spacing w:line="276" w:lineRule="auto"/>
              <w:ind w:firstLine="0"/>
              <w:rPr>
                <w:lang w:val="ro-MD"/>
              </w:rPr>
            </w:pPr>
            <w:r w:rsidRPr="00FF430B">
              <w:rPr>
                <w:lang w:val="ro-MD"/>
              </w:rPr>
              <w:t xml:space="preserve">4.4. </w:t>
            </w:r>
            <w:r w:rsidR="00460653" w:rsidRPr="00FF430B">
              <w:rPr>
                <w:lang w:val="ro-MD"/>
              </w:rPr>
              <w:t xml:space="preserve">Documentaţia pusă la dispoziţia Antreprenorului se repartizează astfel: </w:t>
            </w:r>
          </w:p>
          <w:p w14:paraId="7B4C1AE3" w14:textId="77777777" w:rsidR="00460653" w:rsidRPr="00FF430B" w:rsidRDefault="00460653" w:rsidP="002F556B">
            <w:pPr>
              <w:numPr>
                <w:ilvl w:val="0"/>
                <w:numId w:val="10"/>
              </w:numPr>
              <w:tabs>
                <w:tab w:val="left" w:pos="1276"/>
              </w:tabs>
              <w:spacing w:line="276" w:lineRule="auto"/>
              <w:ind w:left="0" w:hanging="283"/>
              <w:jc w:val="both"/>
              <w:rPr>
                <w:lang w:val="ro-MD"/>
              </w:rPr>
            </w:pPr>
            <w:r w:rsidRPr="00FF430B">
              <w:rPr>
                <w:lang w:val="ro-MD"/>
              </w:rPr>
              <w:t>un exemplar rămân</w:t>
            </w:r>
            <w:r w:rsidR="00C16E1E" w:rsidRPr="00FF430B">
              <w:rPr>
                <w:lang w:val="ro-MD"/>
              </w:rPr>
              <w:t>e</w:t>
            </w:r>
            <w:r w:rsidRPr="00FF430B">
              <w:rPr>
                <w:lang w:val="ro-MD"/>
              </w:rPr>
              <w:t xml:space="preserve"> la dispoziţia Antreprenorului, iaraltul va fi ţinut de către acesta la dispoziţie pentru consultare </w:t>
            </w:r>
            <w:r w:rsidR="00EA64B0" w:rsidRPr="00FF430B">
              <w:rPr>
                <w:lang w:val="ro-MD"/>
              </w:rPr>
              <w:t>de către Agenția pentru Supravegherea Tehnică</w:t>
            </w:r>
            <w:r w:rsidRPr="00FF430B">
              <w:rPr>
                <w:lang w:val="ro-MD"/>
              </w:rPr>
              <w:t xml:space="preserve">, precum şi de către alte persoane autorizate, inclusiv responsabilul tehnic atestat. </w:t>
            </w:r>
          </w:p>
          <w:p w14:paraId="31B061C3" w14:textId="77777777" w:rsidR="00460653" w:rsidRPr="00FF430B" w:rsidRDefault="00A101F6" w:rsidP="00196AB4">
            <w:pPr>
              <w:pStyle w:val="NormalWeb"/>
              <w:tabs>
                <w:tab w:val="left" w:pos="567"/>
              </w:tabs>
              <w:spacing w:line="276" w:lineRule="auto"/>
              <w:ind w:firstLine="0"/>
              <w:rPr>
                <w:lang w:val="ro-MD"/>
              </w:rPr>
            </w:pPr>
            <w:r w:rsidRPr="00FF430B">
              <w:rPr>
                <w:lang w:val="ro-MD"/>
              </w:rPr>
              <w:t xml:space="preserve">4.5. </w:t>
            </w:r>
            <w:r w:rsidR="00460653" w:rsidRPr="00FF430B">
              <w:rPr>
                <w:lang w:val="ro-MD"/>
              </w:rPr>
              <w:t>Desenele, calculele, verificările calculelor, caietele de măsurări (ataşamentele) şi alte documente, pe care Beneficiarul sau Antreprenorul trebuie să le întocmească şi</w:t>
            </w:r>
            <w:r w:rsidR="005D4B79" w:rsidRPr="00FF430B">
              <w:rPr>
                <w:lang w:val="ro-MD"/>
              </w:rPr>
              <w:t xml:space="preserve"> </w:t>
            </w:r>
            <w:r w:rsidR="00460653" w:rsidRPr="00FF430B">
              <w:rPr>
                <w:lang w:val="ro-MD"/>
              </w:rPr>
              <w:t>s</w:t>
            </w:r>
            <w:r w:rsidR="00183D79" w:rsidRPr="00FF430B">
              <w:rPr>
                <w:lang w:val="ro-MD"/>
              </w:rPr>
              <w:t>u</w:t>
            </w:r>
            <w:r w:rsidR="00460653" w:rsidRPr="00FF430B">
              <w:rPr>
                <w:lang w:val="ro-MD"/>
              </w:rPr>
              <w:t xml:space="preserve">nt cerute de subantreprenorul proiectant, vor fi puse la dispoziţia acestuia de către Antreprenor. </w:t>
            </w:r>
          </w:p>
          <w:p w14:paraId="56A353E0" w14:textId="77777777" w:rsidR="00460653" w:rsidRPr="00FF430B" w:rsidRDefault="00A156C0" w:rsidP="00196AB4">
            <w:pPr>
              <w:pStyle w:val="NormalWeb"/>
              <w:tabs>
                <w:tab w:val="left" w:pos="567"/>
              </w:tabs>
              <w:spacing w:line="276" w:lineRule="auto"/>
              <w:ind w:firstLine="0"/>
              <w:rPr>
                <w:lang w:val="ro-MD"/>
              </w:rPr>
            </w:pPr>
            <w:r w:rsidRPr="00FF430B">
              <w:rPr>
                <w:lang w:val="ro-MD"/>
              </w:rPr>
              <w:t xml:space="preserve">4.6. </w:t>
            </w:r>
            <w:r w:rsidR="00460653" w:rsidRPr="00FF430B">
              <w:rPr>
                <w:lang w:val="ro-MD"/>
              </w:rPr>
              <w:t>Oferta adjudecată face parte integrantă din contract. Ea trebuie să fie corectă şi completă. Preţurile stabilite vor acoperi toate obligaţiunile din contract şi toate operaţiunile pentru terminarea şi</w:t>
            </w:r>
            <w:r w:rsidR="005D4B79" w:rsidRPr="00FF430B">
              <w:rPr>
                <w:lang w:val="ro-MD"/>
              </w:rPr>
              <w:t xml:space="preserve"> </w:t>
            </w:r>
            <w:r w:rsidR="00460653" w:rsidRPr="00FF430B">
              <w:rPr>
                <w:lang w:val="ro-MD"/>
              </w:rPr>
              <w:t xml:space="preserve">întreţinerea corespunzătoare a lucrărilor. </w:t>
            </w:r>
          </w:p>
          <w:p w14:paraId="52D590A4" w14:textId="77777777" w:rsidR="00460653" w:rsidRPr="00FF430B" w:rsidRDefault="00A156C0" w:rsidP="00196AB4">
            <w:pPr>
              <w:pStyle w:val="NormalWeb"/>
              <w:tabs>
                <w:tab w:val="left" w:pos="567"/>
              </w:tabs>
              <w:spacing w:line="276" w:lineRule="auto"/>
              <w:ind w:firstLine="0"/>
              <w:rPr>
                <w:lang w:val="ro-MD"/>
              </w:rPr>
            </w:pPr>
            <w:r w:rsidRPr="00FF430B">
              <w:rPr>
                <w:lang w:val="ro-MD"/>
              </w:rPr>
              <w:t xml:space="preserve">4.7. </w:t>
            </w:r>
            <w:r w:rsidR="00460653" w:rsidRPr="00FF430B">
              <w:rPr>
                <w:lang w:val="ro-MD"/>
              </w:rPr>
              <w:t>Dacă Beneficiarul nu emite în timp util dispoziţii suplimentare care să conţină</w:t>
            </w:r>
            <w:r w:rsidR="005D4B79" w:rsidRPr="00FF430B">
              <w:rPr>
                <w:lang w:val="ro-MD"/>
              </w:rPr>
              <w:t xml:space="preserve"> </w:t>
            </w:r>
            <w:r w:rsidR="00460653" w:rsidRPr="00FF430B">
              <w:rPr>
                <w:lang w:val="ro-MD"/>
              </w:rPr>
              <w:t>instrucţiuni sau aprobări, ordine, directive, sau detalii, Antreprenorul va notifica Beneficiarul prin scrisori, de c</w:t>
            </w:r>
            <w:r w:rsidR="00183D79" w:rsidRPr="00FF430B">
              <w:rPr>
                <w:lang w:val="ro-MD"/>
              </w:rPr>
              <w:t>â</w:t>
            </w:r>
            <w:r w:rsidR="00460653" w:rsidRPr="00FF430B">
              <w:rPr>
                <w:lang w:val="ro-MD"/>
              </w:rPr>
              <w:t>te ori este posibil, că acestea pot să provoace înt</w:t>
            </w:r>
            <w:r w:rsidR="00183D79" w:rsidRPr="00FF430B">
              <w:rPr>
                <w:lang w:val="ro-MD"/>
              </w:rPr>
              <w:t>â</w:t>
            </w:r>
            <w:r w:rsidR="00460653" w:rsidRPr="00FF430B">
              <w:rPr>
                <w:lang w:val="ro-MD"/>
              </w:rPr>
              <w:t xml:space="preserve">rzieri sau întreruperi în desfăşurarea lucrărilor. Notificarea va conţine detaliile sau dispoziţiile ce se cer şi va specifica data la care acestea au fost necesare, precum şi întârzierile sau întreruperile ce survin datorită lipsei acestor documente. </w:t>
            </w:r>
          </w:p>
          <w:p w14:paraId="661ABC5E" w14:textId="77777777" w:rsidR="00460653" w:rsidRPr="00FF430B" w:rsidRDefault="00A156C0" w:rsidP="00196AB4">
            <w:pPr>
              <w:pStyle w:val="NormalWeb"/>
              <w:tabs>
                <w:tab w:val="left" w:pos="567"/>
              </w:tabs>
              <w:spacing w:line="276" w:lineRule="auto"/>
              <w:ind w:firstLine="0"/>
              <w:rPr>
                <w:lang w:val="ro-MD"/>
              </w:rPr>
            </w:pPr>
            <w:r w:rsidRPr="00FF430B">
              <w:rPr>
                <w:lang w:val="ro-MD"/>
              </w:rPr>
              <w:t xml:space="preserve">4.8. </w:t>
            </w:r>
            <w:r w:rsidR="00460653" w:rsidRPr="00FF430B">
              <w:rPr>
                <w:lang w:val="ro-MD"/>
              </w:rPr>
              <w:t xml:space="preserve">Întreaga documentaţie necesară pentru executarea lucrărilor de subantrepriză va fi pusă la dispoziţia subantreprenorilor de către Antreprenor, fără plată, în termenele din subcontracte (contracte de subantrepriză), stabilite prin graficul de execuţie. </w:t>
            </w:r>
          </w:p>
          <w:p w14:paraId="2AB9455B" w14:textId="77777777" w:rsidR="00460653" w:rsidRPr="00FF430B" w:rsidRDefault="00A156C0" w:rsidP="00196AB4">
            <w:pPr>
              <w:pStyle w:val="NormalWeb"/>
              <w:tabs>
                <w:tab w:val="left" w:pos="567"/>
              </w:tabs>
              <w:spacing w:line="276" w:lineRule="auto"/>
              <w:ind w:firstLine="0"/>
              <w:rPr>
                <w:lang w:val="ro-MD"/>
              </w:rPr>
            </w:pPr>
            <w:r w:rsidRPr="00FF430B">
              <w:rPr>
                <w:lang w:val="ro-MD"/>
              </w:rPr>
              <w:lastRenderedPageBreak/>
              <w:t xml:space="preserve">4.9. </w:t>
            </w:r>
            <w:r w:rsidR="00460653" w:rsidRPr="00FF430B">
              <w:rPr>
                <w:lang w:val="ro-MD"/>
              </w:rPr>
              <w:t>Antreprenorul va executa şi va întreţine toate lucrările, va asigura forţa de muncă, materialele, utilajele de construcţiişi obiectele cu caracter provizoriu pentru executarea lucrărilor. Acesta îşi asumă întreaga responsabilitate pentru toate operaţiunile executate pe şantier</w:t>
            </w:r>
            <w:r w:rsidR="005D4B79" w:rsidRPr="00FF430B">
              <w:rPr>
                <w:lang w:val="ro-MD"/>
              </w:rPr>
              <w:t xml:space="preserve"> </w:t>
            </w:r>
            <w:r w:rsidR="00460653" w:rsidRPr="00FF430B">
              <w:rPr>
                <w:lang w:val="ro-MD"/>
              </w:rPr>
              <w:t xml:space="preserve">şi pentru procedeele de execuţie utilizate. </w:t>
            </w:r>
          </w:p>
          <w:p w14:paraId="20A67A6B" w14:textId="77777777" w:rsidR="00460653" w:rsidRPr="00FF430B" w:rsidRDefault="00A156C0" w:rsidP="00196AB4">
            <w:pPr>
              <w:pStyle w:val="NormalWeb"/>
              <w:tabs>
                <w:tab w:val="left" w:pos="567"/>
              </w:tabs>
              <w:spacing w:line="276" w:lineRule="auto"/>
              <w:ind w:firstLine="0"/>
              <w:rPr>
                <w:lang w:val="ro-MD"/>
              </w:rPr>
            </w:pPr>
            <w:r w:rsidRPr="00FF430B">
              <w:rPr>
                <w:lang w:val="ro-MD"/>
              </w:rPr>
              <w:t xml:space="preserve">4.10. </w:t>
            </w:r>
            <w:r w:rsidR="00460653" w:rsidRPr="00FF430B">
              <w:rPr>
                <w:lang w:val="ro-MD"/>
              </w:rPr>
              <w:t xml:space="preserve">Antreprenorul, prin </w:t>
            </w:r>
            <w:r w:rsidR="002F6A1E" w:rsidRPr="00FF430B">
              <w:rPr>
                <w:lang w:val="ro-MD"/>
              </w:rPr>
              <w:t xml:space="preserve">atribuirea </w:t>
            </w:r>
            <w:r w:rsidR="00460653" w:rsidRPr="00FF430B">
              <w:rPr>
                <w:lang w:val="ro-MD"/>
              </w:rPr>
              <w:t>ofertei în favoarea sa, se angajează să</w:t>
            </w:r>
            <w:r w:rsidR="00BC46B3" w:rsidRPr="00FF430B">
              <w:rPr>
                <w:lang w:val="ro-MD"/>
              </w:rPr>
              <w:t xml:space="preserve"> prezinte</w:t>
            </w:r>
            <w:r w:rsidR="005D4B79" w:rsidRPr="00FF430B">
              <w:rPr>
                <w:lang w:val="ro-MD"/>
              </w:rPr>
              <w:t xml:space="preserve"> </w:t>
            </w:r>
            <w:r w:rsidR="00EA64B0" w:rsidRPr="00FF430B">
              <w:rPr>
                <w:lang w:val="ro-MD"/>
              </w:rPr>
              <w:t>garanţia de bună execuţie a contractului, în cuantum de __% din valoarea contractului atribuit.</w:t>
            </w:r>
          </w:p>
          <w:p w14:paraId="2DB323DA" w14:textId="77777777" w:rsidR="00267805" w:rsidRPr="00FF430B" w:rsidRDefault="00A156C0" w:rsidP="00684D44">
            <w:pPr>
              <w:pStyle w:val="NormalWeb"/>
              <w:tabs>
                <w:tab w:val="left" w:pos="567"/>
              </w:tabs>
              <w:spacing w:line="276" w:lineRule="auto"/>
              <w:ind w:firstLine="0"/>
              <w:rPr>
                <w:lang w:val="ro-MD"/>
              </w:rPr>
            </w:pPr>
            <w:r w:rsidRPr="00FF430B">
              <w:rPr>
                <w:lang w:val="ro-MD"/>
              </w:rPr>
              <w:t>4.11.</w:t>
            </w:r>
            <w:r w:rsidR="00A109E6" w:rsidRPr="00FF430B">
              <w:rPr>
                <w:lang w:val="ro-MD"/>
              </w:rPr>
              <w:t xml:space="preserve"> Autoritatea contractantă eliberează/restituie</w:t>
            </w:r>
            <w:r w:rsidR="005D4B79" w:rsidRPr="00FF430B">
              <w:rPr>
                <w:lang w:val="ro-MD"/>
              </w:rPr>
              <w:t xml:space="preserve"> </w:t>
            </w:r>
            <w:r w:rsidR="00A109E6" w:rsidRPr="00FF430B">
              <w:rPr>
                <w:lang w:val="ro-MD"/>
              </w:rPr>
              <w:t>g</w:t>
            </w:r>
            <w:r w:rsidR="00460653" w:rsidRPr="00FF430B">
              <w:rPr>
                <w:lang w:val="ro-MD"/>
              </w:rPr>
              <w:t>aranţia de bună execuţie Antreprenorului după semnarea procesului-verbal de recepţie finală</w:t>
            </w:r>
            <w:r w:rsidR="00A109E6" w:rsidRPr="00FF430B">
              <w:rPr>
                <w:lang w:val="ro-MD"/>
              </w:rPr>
              <w:t>/ procesului-verbal la terminarea lucrărilor</w:t>
            </w:r>
            <w:r w:rsidR="00460653" w:rsidRPr="00FF430B">
              <w:rPr>
                <w:lang w:val="ro-MD"/>
              </w:rPr>
              <w:t xml:space="preserve"> în cel mult 15 zile</w:t>
            </w:r>
            <w:r w:rsidR="00E838F8" w:rsidRPr="00FF430B">
              <w:rPr>
                <w:lang w:val="ro-MD"/>
              </w:rPr>
              <w:t>.</w:t>
            </w:r>
            <w:r w:rsidR="005D4B79" w:rsidRPr="00FF430B">
              <w:rPr>
                <w:lang w:val="ro-MD"/>
              </w:rPr>
              <w:t xml:space="preserve"> </w:t>
            </w:r>
            <w:r w:rsidR="00EB65F6" w:rsidRPr="00FF430B">
              <w:rPr>
                <w:lang w:val="ro-MD"/>
              </w:rPr>
              <w:t>În cazul recepţiei cu obiecţii,</w:t>
            </w:r>
            <w:r w:rsidR="005D4B79" w:rsidRPr="00FF430B">
              <w:rPr>
                <w:lang w:val="ro-MD"/>
              </w:rPr>
              <w:t xml:space="preserve"> </w:t>
            </w:r>
            <w:r w:rsidR="00EB65F6" w:rsidRPr="00FF430B">
              <w:rPr>
                <w:lang w:val="ro-MD"/>
              </w:rPr>
              <w:t>garanţia se va restitui în cel mult 15 zile după înlăturarea acestora.</w:t>
            </w:r>
          </w:p>
          <w:p w14:paraId="4C7338E3" w14:textId="77777777" w:rsidR="00460653" w:rsidRPr="00FF430B" w:rsidRDefault="00A156C0" w:rsidP="00196AB4">
            <w:pPr>
              <w:pStyle w:val="NormalWeb"/>
              <w:tabs>
                <w:tab w:val="left" w:pos="567"/>
              </w:tabs>
              <w:spacing w:line="276" w:lineRule="auto"/>
              <w:ind w:firstLine="0"/>
              <w:rPr>
                <w:lang w:val="ro-MD"/>
              </w:rPr>
            </w:pPr>
            <w:r w:rsidRPr="00FF430B">
              <w:rPr>
                <w:lang w:val="ro-MD"/>
              </w:rPr>
              <w:t>4.12.</w:t>
            </w:r>
            <w:r w:rsidR="00460653" w:rsidRPr="00FF430B">
              <w:rPr>
                <w:lang w:val="ro-MD"/>
              </w:rPr>
              <w:t>Antreprenorul trebuie să constituie garanţia de bună execuţie după primirea scris</w:t>
            </w:r>
            <w:r w:rsidR="00404C0D" w:rsidRPr="00FF430B">
              <w:rPr>
                <w:lang w:val="ro-MD"/>
              </w:rPr>
              <w:t>orii de acceptare, dar nu mai târ</w:t>
            </w:r>
            <w:r w:rsidR="00460653" w:rsidRPr="00FF430B">
              <w:rPr>
                <w:lang w:val="ro-MD"/>
              </w:rPr>
              <w:t>ziu de dat</w:t>
            </w:r>
            <w:r w:rsidR="00404C0D" w:rsidRPr="00FF430B">
              <w:rPr>
                <w:lang w:val="ro-MD"/>
              </w:rPr>
              <w:t>a încheierii contractului. Atât</w:t>
            </w:r>
            <w:r w:rsidR="00460653" w:rsidRPr="00FF430B">
              <w:rPr>
                <w:lang w:val="ro-MD"/>
              </w:rPr>
              <w:t xml:space="preserve"> timp c</w:t>
            </w:r>
            <w:r w:rsidR="00404C0D" w:rsidRPr="00FF430B">
              <w:rPr>
                <w:lang w:val="ro-MD"/>
              </w:rPr>
              <w:t>â</w:t>
            </w:r>
            <w:r w:rsidR="00460653" w:rsidRPr="00FF430B">
              <w:rPr>
                <w:lang w:val="ro-MD"/>
              </w:rPr>
              <w:t>t el nu şi-a îndeplinit această obligaţiune, Beneficiarul poate să reţină garanţia</w:t>
            </w:r>
            <w:r w:rsidR="005D4B79" w:rsidRPr="00FF430B">
              <w:rPr>
                <w:lang w:val="ro-MD"/>
              </w:rPr>
              <w:t xml:space="preserve"> </w:t>
            </w:r>
            <w:r w:rsidR="00E364D5" w:rsidRPr="00FF430B">
              <w:rPr>
                <w:lang w:val="ro-MD"/>
              </w:rPr>
              <w:t>Antreprenorului</w:t>
            </w:r>
            <w:r w:rsidR="00460653" w:rsidRPr="00FF430B">
              <w:rPr>
                <w:lang w:val="ro-MD"/>
              </w:rPr>
              <w:t xml:space="preserve"> pentru ofertă. </w:t>
            </w:r>
          </w:p>
          <w:p w14:paraId="7B5A3C5F" w14:textId="77777777" w:rsidR="00460653" w:rsidRPr="00FF430B" w:rsidRDefault="00A156C0" w:rsidP="00196AB4">
            <w:pPr>
              <w:pStyle w:val="NormalWeb"/>
              <w:tabs>
                <w:tab w:val="left" w:pos="567"/>
              </w:tabs>
              <w:spacing w:line="276" w:lineRule="auto"/>
              <w:ind w:firstLine="0"/>
              <w:rPr>
                <w:lang w:val="ro-MD"/>
              </w:rPr>
            </w:pPr>
            <w:r w:rsidRPr="00FF430B">
              <w:rPr>
                <w:lang w:val="ro-MD"/>
              </w:rPr>
              <w:t>4.1</w:t>
            </w:r>
            <w:r w:rsidR="00893327" w:rsidRPr="00FF430B">
              <w:rPr>
                <w:lang w:val="ro-MD"/>
              </w:rPr>
              <w:t>3</w:t>
            </w:r>
            <w:r w:rsidRPr="00FF430B">
              <w:rPr>
                <w:lang w:val="ro-MD"/>
              </w:rPr>
              <w:t xml:space="preserve">. </w:t>
            </w:r>
            <w:r w:rsidR="00460653" w:rsidRPr="00FF430B">
              <w:rPr>
                <w:lang w:val="ro-MD"/>
              </w:rPr>
              <w:t xml:space="preserve">Antreprenorul garantează că, la data recepţiei, lucrarea executată are calităţile stipulate în contract, corespunde reglementărilor tehnice şi nu este afectată de vicii care ar diminua sau chiar anula valoarea sau posibilitatea de utilizare, conform condiţiilor normale de folosire sau a celor explicite în contract. </w:t>
            </w:r>
          </w:p>
          <w:p w14:paraId="4FCAF588" w14:textId="77777777" w:rsidR="00460653" w:rsidRPr="00FF430B" w:rsidRDefault="00A156C0" w:rsidP="00196AB4">
            <w:pPr>
              <w:pStyle w:val="NormalWeb"/>
              <w:tabs>
                <w:tab w:val="left" w:pos="567"/>
              </w:tabs>
              <w:spacing w:line="276" w:lineRule="auto"/>
              <w:ind w:firstLine="0"/>
              <w:rPr>
                <w:lang w:val="ro-MD"/>
              </w:rPr>
            </w:pPr>
            <w:r w:rsidRPr="00FF430B">
              <w:rPr>
                <w:lang w:val="ro-MD"/>
              </w:rPr>
              <w:t>4.1</w:t>
            </w:r>
            <w:r w:rsidR="00893327" w:rsidRPr="00FF430B">
              <w:rPr>
                <w:lang w:val="ro-MD"/>
              </w:rPr>
              <w:t>4</w:t>
            </w:r>
            <w:r w:rsidRPr="00FF430B">
              <w:rPr>
                <w:lang w:val="ro-MD"/>
              </w:rPr>
              <w:t xml:space="preserve">. </w:t>
            </w:r>
            <w:r w:rsidR="00460653" w:rsidRPr="00FF430B">
              <w:rPr>
                <w:lang w:val="ro-MD"/>
              </w:rPr>
              <w:t>La lucrările la care se fac încercări, se consideră calitatea probei îndeplinită at</w:t>
            </w:r>
            <w:r w:rsidR="00E171D4" w:rsidRPr="00FF430B">
              <w:rPr>
                <w:lang w:val="ro-MD"/>
              </w:rPr>
              <w:t>â</w:t>
            </w:r>
            <w:r w:rsidR="00460653" w:rsidRPr="00FF430B">
              <w:rPr>
                <w:lang w:val="ro-MD"/>
              </w:rPr>
              <w:t>ta timp c</w:t>
            </w:r>
            <w:r w:rsidR="00E171D4" w:rsidRPr="00FF430B">
              <w:rPr>
                <w:lang w:val="ro-MD"/>
              </w:rPr>
              <w:t>â</w:t>
            </w:r>
            <w:r w:rsidR="00460653" w:rsidRPr="00FF430B">
              <w:rPr>
                <w:lang w:val="ro-MD"/>
              </w:rPr>
              <w:t xml:space="preserve">t rezultatele se înscriu în limitele admise prin reglementările tehnice. </w:t>
            </w:r>
          </w:p>
          <w:p w14:paraId="383A4756" w14:textId="77777777" w:rsidR="00460653" w:rsidRPr="00FF430B" w:rsidRDefault="00A156C0" w:rsidP="00196AB4">
            <w:pPr>
              <w:pStyle w:val="NormalWeb"/>
              <w:tabs>
                <w:tab w:val="left" w:pos="567"/>
              </w:tabs>
              <w:spacing w:line="276" w:lineRule="auto"/>
              <w:ind w:firstLine="0"/>
              <w:rPr>
                <w:lang w:val="ro-MD"/>
              </w:rPr>
            </w:pPr>
            <w:r w:rsidRPr="00FF430B">
              <w:rPr>
                <w:lang w:val="ro-MD"/>
              </w:rPr>
              <w:t>4.</w:t>
            </w:r>
            <w:r w:rsidR="00603AB4" w:rsidRPr="00FF430B">
              <w:rPr>
                <w:lang w:val="ro-MD"/>
              </w:rPr>
              <w:t xml:space="preserve">15. Beneficiarul are dreptul de a supraveghea desfăşurarea lucrărilor în conformitate cu prevederile contractului, prin responsabilii tehnici atestaţi. Acestora li se va asigura accesul la locul de muncă, în ateliere, depozite şi oriunde se desfăşoară activităţi legate de realizarea obligaţiilor contractuale. La cerere, trebuie să i se pună la dispoziţie desenele şi documentaţia de execuţie pentru examinare şi să i se dea toate lămuririle, condiţia fiind ca prin aceasta să nu se dezvăluie informația și să nu fie utilizată în scopuri proprii, indiferent dacă contractul a fost sau nu încheiat. </w:t>
            </w:r>
          </w:p>
          <w:p w14:paraId="2ECF7B6B" w14:textId="77777777" w:rsidR="00460653" w:rsidRPr="00FF430B" w:rsidRDefault="00A156C0" w:rsidP="00196AB4">
            <w:pPr>
              <w:pStyle w:val="NormalWeb"/>
              <w:tabs>
                <w:tab w:val="left" w:pos="567"/>
              </w:tabs>
              <w:spacing w:line="276" w:lineRule="auto"/>
              <w:ind w:firstLine="0"/>
              <w:rPr>
                <w:lang w:val="ro-MD"/>
              </w:rPr>
            </w:pPr>
            <w:r w:rsidRPr="00FF430B">
              <w:rPr>
                <w:lang w:val="ro-MD"/>
              </w:rPr>
              <w:t>4.1</w:t>
            </w:r>
            <w:r w:rsidR="00040EA0" w:rsidRPr="00FF430B">
              <w:rPr>
                <w:lang w:val="ro-MD"/>
              </w:rPr>
              <w:t>6. Beneficiarul este autorizat să emită dispoziţiile pe care le consideră necesare executării lucrărilor, cu respectarea drepturilor Antreprenorului. Dispoziţiile se adresează în principiu numai Antreprenorului şi dirigintelui de şantier, cu excepţia cazurilor în care trebuie de intervenit împotriva unui pericol iminent sau declarat. Beneficiarului trebuie să i se comunice numele dirigintelui de şantier atestat tehnico-profesional, care va dirija execuţia lucrărilor şi va verifica calitatea lor din partea Antreprenorului.</w:t>
            </w:r>
          </w:p>
          <w:p w14:paraId="68BE9528" w14:textId="77777777" w:rsidR="00460653" w:rsidRPr="00FF430B" w:rsidRDefault="00A156C0" w:rsidP="00196AB4">
            <w:pPr>
              <w:pStyle w:val="NormalWeb"/>
              <w:tabs>
                <w:tab w:val="left" w:pos="567"/>
              </w:tabs>
              <w:spacing w:line="276" w:lineRule="auto"/>
              <w:ind w:firstLine="0"/>
              <w:rPr>
                <w:lang w:val="ro-MD"/>
              </w:rPr>
            </w:pPr>
            <w:r w:rsidRPr="00FF430B">
              <w:rPr>
                <w:lang w:val="ro-MD"/>
              </w:rPr>
              <w:t>4.1</w:t>
            </w:r>
            <w:r w:rsidR="00893327" w:rsidRPr="00FF430B">
              <w:rPr>
                <w:lang w:val="ro-MD"/>
              </w:rPr>
              <w:t>7</w:t>
            </w:r>
            <w:r w:rsidRPr="00FF430B">
              <w:rPr>
                <w:lang w:val="ro-MD"/>
              </w:rPr>
              <w:t xml:space="preserve">. </w:t>
            </w:r>
            <w:r w:rsidR="00460653" w:rsidRPr="00FF430B">
              <w:rPr>
                <w:lang w:val="ro-MD"/>
              </w:rPr>
              <w:t>Dacă Antreprenorul consideră că dispoziţiile Beneficiarului s</w:t>
            </w:r>
            <w:r w:rsidR="00183D79" w:rsidRPr="00FF430B">
              <w:rPr>
                <w:lang w:val="ro-MD"/>
              </w:rPr>
              <w:t>u</w:t>
            </w:r>
            <w:r w:rsidR="00460653" w:rsidRPr="00FF430B">
              <w:rPr>
                <w:lang w:val="ro-MD"/>
              </w:rPr>
              <w:t xml:space="preserve">nt nejustificate sau inoportune, el poate </w:t>
            </w:r>
            <w:r w:rsidR="00E171D4" w:rsidRPr="00FF430B">
              <w:rPr>
                <w:lang w:val="ro-MD"/>
              </w:rPr>
              <w:t>înainta</w:t>
            </w:r>
            <w:r w:rsidR="005D4B79" w:rsidRPr="00FF430B">
              <w:rPr>
                <w:lang w:val="ro-MD"/>
              </w:rPr>
              <w:t xml:space="preserve"> </w:t>
            </w:r>
            <w:r w:rsidR="00460653" w:rsidRPr="00FF430B">
              <w:rPr>
                <w:lang w:val="ro-MD"/>
              </w:rPr>
              <w:t xml:space="preserve">obiecţii, dar acestea nu îl </w:t>
            </w:r>
            <w:r w:rsidR="00E171D4" w:rsidRPr="00FF430B">
              <w:rPr>
                <w:lang w:val="ro-MD"/>
              </w:rPr>
              <w:t>scutește</w:t>
            </w:r>
            <w:r w:rsidR="005D4B79" w:rsidRPr="00FF430B">
              <w:rPr>
                <w:lang w:val="ro-MD"/>
              </w:rPr>
              <w:t xml:space="preserve"> </w:t>
            </w:r>
            <w:r w:rsidR="00460653" w:rsidRPr="00FF430B">
              <w:rPr>
                <w:lang w:val="ro-MD"/>
              </w:rPr>
              <w:t xml:space="preserve">de </w:t>
            </w:r>
            <w:r w:rsidR="00E364D5" w:rsidRPr="00FF430B">
              <w:rPr>
                <w:lang w:val="ro-MD"/>
              </w:rPr>
              <w:t xml:space="preserve">obligația de </w:t>
            </w:r>
            <w:r w:rsidR="00460653" w:rsidRPr="00FF430B">
              <w:rPr>
                <w:lang w:val="ro-MD"/>
              </w:rPr>
              <w:t xml:space="preserve">a executa dispoziţiile primite, în afara cazului în care ele contravin prevederilor legale. Dacă prin executarea dispoziţiilor Beneficiarului se creează dificultăţi în execuţie, care generează cheltuieli suplimentare, acestea vor fi suportate de către Beneficiar. </w:t>
            </w:r>
          </w:p>
          <w:p w14:paraId="726CFED6" w14:textId="77777777" w:rsidR="00460653" w:rsidRPr="00FF430B" w:rsidRDefault="00A156C0" w:rsidP="00196AB4">
            <w:pPr>
              <w:pStyle w:val="NormalWeb"/>
              <w:tabs>
                <w:tab w:val="left" w:pos="567"/>
              </w:tabs>
              <w:spacing w:line="276" w:lineRule="auto"/>
              <w:ind w:firstLine="0"/>
              <w:rPr>
                <w:lang w:val="ro-MD"/>
              </w:rPr>
            </w:pPr>
            <w:r w:rsidRPr="00FF430B">
              <w:rPr>
                <w:lang w:val="ro-MD"/>
              </w:rPr>
              <w:t>4.1</w:t>
            </w:r>
            <w:r w:rsidR="00893327" w:rsidRPr="00FF430B">
              <w:rPr>
                <w:lang w:val="ro-MD"/>
              </w:rPr>
              <w:t>8</w:t>
            </w:r>
            <w:r w:rsidRPr="00FF430B">
              <w:rPr>
                <w:lang w:val="ro-MD"/>
              </w:rPr>
              <w:t xml:space="preserve">. </w:t>
            </w:r>
            <w:r w:rsidR="00460653" w:rsidRPr="00FF430B">
              <w:rPr>
                <w:lang w:val="ro-MD"/>
              </w:rPr>
              <w:t>Trasarea axelor principale, bornelor de referinţă, căilor de circulaţieşi limitelor terenului pus la dispoziţia Antreprenorului, precum şi materializarea cotelor de nivel în i</w:t>
            </w:r>
            <w:r w:rsidR="00183D79" w:rsidRPr="00FF430B">
              <w:rPr>
                <w:lang w:val="ro-MD"/>
              </w:rPr>
              <w:t>mediata apropiere a terenului, su</w:t>
            </w:r>
            <w:r w:rsidR="00460653" w:rsidRPr="00FF430B">
              <w:rPr>
                <w:lang w:val="ro-MD"/>
              </w:rPr>
              <w:t>nt</w:t>
            </w:r>
            <w:r w:rsidR="005D4B79" w:rsidRPr="00FF430B">
              <w:rPr>
                <w:lang w:val="ro-MD"/>
              </w:rPr>
              <w:t xml:space="preserve"> </w:t>
            </w:r>
            <w:r w:rsidR="00460653" w:rsidRPr="00FF430B">
              <w:rPr>
                <w:lang w:val="ro-MD"/>
              </w:rPr>
              <w:t xml:space="preserve">obligaţiuni ale Antreprenorului. </w:t>
            </w:r>
          </w:p>
          <w:p w14:paraId="5A7959BE" w14:textId="77777777" w:rsidR="00460653" w:rsidRPr="00FF430B" w:rsidRDefault="00A156C0" w:rsidP="00196AB4">
            <w:pPr>
              <w:pStyle w:val="NormalWeb"/>
              <w:tabs>
                <w:tab w:val="left" w:pos="567"/>
              </w:tabs>
              <w:spacing w:line="276" w:lineRule="auto"/>
              <w:ind w:firstLine="0"/>
              <w:rPr>
                <w:lang w:val="ro-MD"/>
              </w:rPr>
            </w:pPr>
            <w:r w:rsidRPr="00FF430B">
              <w:rPr>
                <w:lang w:val="ro-MD"/>
              </w:rPr>
              <w:t>4.</w:t>
            </w:r>
            <w:r w:rsidR="00893327" w:rsidRPr="00FF430B">
              <w:rPr>
                <w:lang w:val="ro-MD"/>
              </w:rPr>
              <w:t>19</w:t>
            </w:r>
            <w:r w:rsidRPr="00FF430B">
              <w:rPr>
                <w:lang w:val="ro-MD"/>
              </w:rPr>
              <w:t xml:space="preserve">. </w:t>
            </w:r>
            <w:r w:rsidR="00460653" w:rsidRPr="00FF430B">
              <w:rPr>
                <w:lang w:val="ro-MD"/>
              </w:rPr>
              <w:t xml:space="preserve">Pentru verificarea trasării de către Beneficiar sau proiectant, Antreprenorul este obligat să protejeze şi să păstreze toate reperele, bornele sau alte obiecte folosite la trasarea lucrărilor. </w:t>
            </w:r>
          </w:p>
          <w:p w14:paraId="7C74AD8E" w14:textId="77777777" w:rsidR="00460653" w:rsidRPr="00FF430B" w:rsidRDefault="00A156C0" w:rsidP="00196AB4">
            <w:pPr>
              <w:pStyle w:val="NormalWeb"/>
              <w:tabs>
                <w:tab w:val="left" w:pos="567"/>
              </w:tabs>
              <w:spacing w:line="276" w:lineRule="auto"/>
              <w:ind w:firstLine="0"/>
              <w:rPr>
                <w:lang w:val="ro-MD"/>
              </w:rPr>
            </w:pPr>
            <w:r w:rsidRPr="00FF430B">
              <w:rPr>
                <w:lang w:val="ro-MD"/>
              </w:rPr>
              <w:t>4.2</w:t>
            </w:r>
            <w:r w:rsidR="00893327" w:rsidRPr="00FF430B">
              <w:rPr>
                <w:lang w:val="ro-MD"/>
              </w:rPr>
              <w:t>0</w:t>
            </w:r>
            <w:r w:rsidRPr="00FF430B">
              <w:rPr>
                <w:lang w:val="ro-MD"/>
              </w:rPr>
              <w:t xml:space="preserve">. </w:t>
            </w:r>
            <w:r w:rsidR="00460653" w:rsidRPr="00FF430B">
              <w:rPr>
                <w:lang w:val="ro-MD"/>
              </w:rPr>
              <w:t>Ridicările de teren, trasările şi cotele de nivel, precum şi alte documente puse la dispoziţia Antreprenorului de către Beneficiar pentru executarea contractului s</w:t>
            </w:r>
            <w:r w:rsidR="00E10C0A" w:rsidRPr="00FF430B">
              <w:rPr>
                <w:lang w:val="ro-MD"/>
              </w:rPr>
              <w:t>u</w:t>
            </w:r>
            <w:r w:rsidR="00460653" w:rsidRPr="00FF430B">
              <w:rPr>
                <w:lang w:val="ro-MD"/>
              </w:rPr>
              <w:t>nt hotărâtoare. Antreprenorul este obligat să verifice documentele primite şi să înştiinţeze Beneficiarul cu privire la erorile şi</w:t>
            </w:r>
            <w:r w:rsidR="005D4B79" w:rsidRPr="00FF430B">
              <w:rPr>
                <w:lang w:val="ro-MD"/>
              </w:rPr>
              <w:t xml:space="preserve"> </w:t>
            </w:r>
            <w:r w:rsidR="00460653" w:rsidRPr="00FF430B">
              <w:rPr>
                <w:lang w:val="ro-MD"/>
              </w:rPr>
              <w:t xml:space="preserve">inexactităţile constatate sau presupuse. </w:t>
            </w:r>
          </w:p>
          <w:p w14:paraId="23331121" w14:textId="77777777" w:rsidR="00460653" w:rsidRPr="00FF430B" w:rsidRDefault="00A156C0" w:rsidP="00196AB4">
            <w:pPr>
              <w:pStyle w:val="NormalWeb"/>
              <w:tabs>
                <w:tab w:val="left" w:pos="567"/>
              </w:tabs>
              <w:spacing w:line="276" w:lineRule="auto"/>
              <w:ind w:firstLine="0"/>
              <w:rPr>
                <w:lang w:val="ro-MD"/>
              </w:rPr>
            </w:pPr>
            <w:r w:rsidRPr="00FF430B">
              <w:rPr>
                <w:lang w:val="ro-MD"/>
              </w:rPr>
              <w:lastRenderedPageBreak/>
              <w:t>4.2</w:t>
            </w:r>
            <w:r w:rsidR="00893327" w:rsidRPr="00FF430B">
              <w:rPr>
                <w:lang w:val="ro-MD"/>
              </w:rPr>
              <w:t>1</w:t>
            </w:r>
            <w:r w:rsidRPr="00FF430B">
              <w:rPr>
                <w:lang w:val="ro-MD"/>
              </w:rPr>
              <w:t xml:space="preserve">. </w:t>
            </w:r>
            <w:r w:rsidR="00460653" w:rsidRPr="00FF430B">
              <w:rPr>
                <w:lang w:val="ro-MD"/>
              </w:rPr>
              <w:t xml:space="preserve">Antreprenorul are obligaţia să stabilească toate relaţiile care reglementează raporturile cu subantreprenorii şi este răspunzător faţă de Beneficiar pentru respectarea de către subantreprenorii a </w:t>
            </w:r>
            <w:r w:rsidR="00AB7AE2" w:rsidRPr="00FF430B">
              <w:rPr>
                <w:lang w:val="ro-MD"/>
              </w:rPr>
              <w:t>prevederilor legale și obligațiunilor contractuale și profesionale</w:t>
            </w:r>
            <w:r w:rsidR="00460653" w:rsidRPr="00FF430B">
              <w:rPr>
                <w:lang w:val="ro-MD"/>
              </w:rPr>
              <w:t xml:space="preserve">. </w:t>
            </w:r>
          </w:p>
          <w:p w14:paraId="7924F23B" w14:textId="77777777" w:rsidR="00460653" w:rsidRPr="00FF430B" w:rsidRDefault="00A156C0" w:rsidP="00196AB4">
            <w:pPr>
              <w:pStyle w:val="NormalWeb"/>
              <w:tabs>
                <w:tab w:val="left" w:pos="567"/>
              </w:tabs>
              <w:spacing w:line="276" w:lineRule="auto"/>
              <w:ind w:firstLine="0"/>
              <w:rPr>
                <w:lang w:val="ro-MD"/>
              </w:rPr>
            </w:pPr>
            <w:r w:rsidRPr="00FF430B">
              <w:rPr>
                <w:lang w:val="ro-MD"/>
              </w:rPr>
              <w:t>4.2</w:t>
            </w:r>
            <w:r w:rsidR="00893327" w:rsidRPr="00FF430B">
              <w:rPr>
                <w:lang w:val="ro-MD"/>
              </w:rPr>
              <w:t>2</w:t>
            </w:r>
            <w:r w:rsidRPr="00FF430B">
              <w:rPr>
                <w:lang w:val="ro-MD"/>
              </w:rPr>
              <w:t xml:space="preserve">. </w:t>
            </w:r>
            <w:r w:rsidR="00460653" w:rsidRPr="00FF430B">
              <w:rPr>
                <w:lang w:val="ro-MD"/>
              </w:rPr>
              <w:t xml:space="preserve">Pe parcursul executării lucrărilor, Beneficiarul are dreptul să dispună în scris: </w:t>
            </w:r>
          </w:p>
          <w:p w14:paraId="196DBA12" w14:textId="77777777" w:rsidR="00460653" w:rsidRPr="00FF430B" w:rsidRDefault="00460653" w:rsidP="00006D6D">
            <w:pPr>
              <w:numPr>
                <w:ilvl w:val="0"/>
                <w:numId w:val="11"/>
              </w:numPr>
              <w:tabs>
                <w:tab w:val="left" w:pos="314"/>
              </w:tabs>
              <w:spacing w:line="276" w:lineRule="auto"/>
              <w:ind w:left="0" w:firstLine="0"/>
              <w:jc w:val="both"/>
              <w:rPr>
                <w:lang w:val="ro-MD"/>
              </w:rPr>
            </w:pPr>
            <w:r w:rsidRPr="00FF430B">
              <w:rPr>
                <w:lang w:val="ro-MD"/>
              </w:rPr>
              <w:t>îndepărtarea de pe şant</w:t>
            </w:r>
            <w:r w:rsidR="00183D79" w:rsidRPr="00FF430B">
              <w:rPr>
                <w:lang w:val="ro-MD"/>
              </w:rPr>
              <w:t>ier a oricăror materiale care su</w:t>
            </w:r>
            <w:r w:rsidRPr="00FF430B">
              <w:rPr>
                <w:lang w:val="ro-MD"/>
              </w:rPr>
              <w:t xml:space="preserve">nt calitativ necorespunzătoare; </w:t>
            </w:r>
          </w:p>
          <w:p w14:paraId="2188091A" w14:textId="77777777" w:rsidR="00460653" w:rsidRPr="00FF430B" w:rsidRDefault="00460653" w:rsidP="00006D6D">
            <w:pPr>
              <w:numPr>
                <w:ilvl w:val="0"/>
                <w:numId w:val="11"/>
              </w:numPr>
              <w:tabs>
                <w:tab w:val="left" w:pos="314"/>
              </w:tabs>
              <w:spacing w:line="276" w:lineRule="auto"/>
              <w:ind w:left="0" w:firstLine="0"/>
              <w:jc w:val="both"/>
              <w:rPr>
                <w:lang w:val="ro-MD"/>
              </w:rPr>
            </w:pPr>
            <w:r w:rsidRPr="00FF430B">
              <w:rPr>
                <w:lang w:val="ro-MD"/>
              </w:rPr>
              <w:t xml:space="preserve">înlocuirea materialelor necorespunzătoare calitativ cu altele corespunzătoare; </w:t>
            </w:r>
          </w:p>
          <w:p w14:paraId="7AD1E5A3" w14:textId="77777777" w:rsidR="00460653" w:rsidRPr="00FF430B" w:rsidRDefault="00460653" w:rsidP="00006D6D">
            <w:pPr>
              <w:numPr>
                <w:ilvl w:val="0"/>
                <w:numId w:val="11"/>
              </w:numPr>
              <w:tabs>
                <w:tab w:val="left" w:pos="314"/>
              </w:tabs>
              <w:spacing w:line="276" w:lineRule="auto"/>
              <w:ind w:left="0" w:firstLine="0"/>
              <w:jc w:val="both"/>
              <w:rPr>
                <w:lang w:val="ro-MD"/>
              </w:rPr>
            </w:pPr>
            <w:r w:rsidRPr="00FF430B">
              <w:rPr>
                <w:lang w:val="ro-MD"/>
              </w:rPr>
              <w:t xml:space="preserve">îndepărtarea sau refacerea oricărei lucrări sau părţi de lucrare necorespunzătoare din punct    de vedere calitativ. </w:t>
            </w:r>
          </w:p>
          <w:p w14:paraId="61638B15" w14:textId="77777777" w:rsidR="00460653" w:rsidRPr="00FF430B" w:rsidRDefault="00A156C0" w:rsidP="00196AB4">
            <w:pPr>
              <w:pStyle w:val="NormalWeb"/>
              <w:tabs>
                <w:tab w:val="left" w:pos="567"/>
              </w:tabs>
              <w:spacing w:line="276" w:lineRule="auto"/>
              <w:ind w:firstLine="0"/>
              <w:rPr>
                <w:lang w:val="ro-MD"/>
              </w:rPr>
            </w:pPr>
            <w:r w:rsidRPr="00FF430B">
              <w:rPr>
                <w:lang w:val="ro-MD"/>
              </w:rPr>
              <w:t>4.2</w:t>
            </w:r>
            <w:r w:rsidR="00893327" w:rsidRPr="00FF430B">
              <w:rPr>
                <w:lang w:val="ro-MD"/>
              </w:rPr>
              <w:t>3</w:t>
            </w:r>
            <w:r w:rsidRPr="00FF430B">
              <w:rPr>
                <w:lang w:val="ro-MD"/>
              </w:rPr>
              <w:t xml:space="preserve">. </w:t>
            </w:r>
            <w:r w:rsidR="00460653" w:rsidRPr="00FF430B">
              <w:rPr>
                <w:lang w:val="ro-MD"/>
              </w:rPr>
              <w:t xml:space="preserve">În cazul neexecutării de către Antreprenor a dispoziţiilor din punctul 2.1., Beneficiarul poate opri lucrările, </w:t>
            </w:r>
            <w:r w:rsidR="00F53F69" w:rsidRPr="00FF430B">
              <w:rPr>
                <w:lang w:val="ro-MD"/>
              </w:rPr>
              <w:t xml:space="preserve">prin </w:t>
            </w:r>
            <w:r w:rsidR="00E364D5" w:rsidRPr="00FF430B">
              <w:rPr>
                <w:lang w:val="ro-MD"/>
              </w:rPr>
              <w:t xml:space="preserve">rezoluțiunea </w:t>
            </w:r>
            <w:r w:rsidR="00F53F69" w:rsidRPr="00FF430B">
              <w:rPr>
                <w:lang w:val="ro-MD"/>
              </w:rPr>
              <w:t>contractului</w:t>
            </w:r>
            <w:r w:rsidR="00460653" w:rsidRPr="00FF430B">
              <w:rPr>
                <w:lang w:val="ro-MD"/>
              </w:rPr>
              <w:t xml:space="preserve">, în condiţiile legii, </w:t>
            </w:r>
            <w:r w:rsidR="00F53F69" w:rsidRPr="00FF430B">
              <w:rPr>
                <w:lang w:val="ro-MD"/>
              </w:rPr>
              <w:t>totodată A</w:t>
            </w:r>
            <w:r w:rsidR="00316769" w:rsidRPr="00FF430B">
              <w:rPr>
                <w:lang w:val="ro-MD"/>
              </w:rPr>
              <w:t xml:space="preserve">ntreprenorul </w:t>
            </w:r>
            <w:r w:rsidR="00460653" w:rsidRPr="00FF430B">
              <w:rPr>
                <w:lang w:val="ro-MD"/>
              </w:rPr>
              <w:t>compense</w:t>
            </w:r>
            <w:r w:rsidR="00316769" w:rsidRPr="00FF430B">
              <w:rPr>
                <w:lang w:val="ro-MD"/>
              </w:rPr>
              <w:t>ază</w:t>
            </w:r>
            <w:r w:rsidR="00460653" w:rsidRPr="00FF430B">
              <w:rPr>
                <w:lang w:val="ro-MD"/>
              </w:rPr>
              <w:t xml:space="preserve"> cheltuielile aferente suportate de Beneficiar în legătură cu faptul neexecutării. </w:t>
            </w:r>
          </w:p>
          <w:p w14:paraId="42DBA1FC" w14:textId="77777777" w:rsidR="00460653" w:rsidRPr="00FF430B" w:rsidRDefault="00BE5A1E" w:rsidP="00196AB4">
            <w:pPr>
              <w:pStyle w:val="NormalWeb"/>
              <w:tabs>
                <w:tab w:val="left" w:pos="567"/>
              </w:tabs>
              <w:spacing w:line="276" w:lineRule="auto"/>
              <w:ind w:firstLine="0"/>
              <w:rPr>
                <w:lang w:val="ro-MD"/>
              </w:rPr>
            </w:pPr>
            <w:r w:rsidRPr="00FF430B">
              <w:rPr>
                <w:lang w:val="ro-MD"/>
              </w:rPr>
              <w:t>4.2</w:t>
            </w:r>
            <w:r w:rsidR="00893327" w:rsidRPr="00FF430B">
              <w:rPr>
                <w:lang w:val="ro-MD"/>
              </w:rPr>
              <w:t>4</w:t>
            </w:r>
            <w:r w:rsidRPr="00FF430B">
              <w:rPr>
                <w:lang w:val="ro-MD"/>
              </w:rPr>
              <w:t xml:space="preserve">. </w:t>
            </w:r>
            <w:r w:rsidR="00460653" w:rsidRPr="00FF430B">
              <w:rPr>
                <w:lang w:val="ro-MD"/>
              </w:rPr>
              <w:t xml:space="preserve">În cazul în care în timpul executării lucrărilor, pe amplasamente se descoperă valori istorice, artistice sau ştiinţifice, Antreprenorul este obligat să oprească execuţia lucrărilor în zona respectivă şi să comunice Beneficiarului, organelor de poliţie sau organelor competente acest fapt. </w:t>
            </w:r>
          </w:p>
          <w:p w14:paraId="7EE215F6" w14:textId="77777777" w:rsidR="00460653" w:rsidRPr="00FF430B" w:rsidRDefault="00BE5A1E" w:rsidP="00196AB4">
            <w:pPr>
              <w:pStyle w:val="NormalWeb"/>
              <w:tabs>
                <w:tab w:val="left" w:pos="567"/>
              </w:tabs>
              <w:spacing w:line="276" w:lineRule="auto"/>
              <w:ind w:firstLine="0"/>
              <w:rPr>
                <w:lang w:val="ro-MD"/>
              </w:rPr>
            </w:pPr>
            <w:r w:rsidRPr="00FF430B">
              <w:rPr>
                <w:lang w:val="ro-MD"/>
              </w:rPr>
              <w:t>4.2</w:t>
            </w:r>
            <w:r w:rsidR="00893327" w:rsidRPr="00FF430B">
              <w:rPr>
                <w:lang w:val="ro-MD"/>
              </w:rPr>
              <w:t>5</w:t>
            </w:r>
            <w:r w:rsidRPr="00FF430B">
              <w:rPr>
                <w:lang w:val="ro-MD"/>
              </w:rPr>
              <w:t xml:space="preserve">. </w:t>
            </w:r>
            <w:r w:rsidR="00460653" w:rsidRPr="00FF430B">
              <w:rPr>
                <w:lang w:val="ro-MD"/>
              </w:rPr>
              <w:t>În timpul desfăşurării lucrărilor, Antreprenorul are obligaţia să menţină căile de acces libere, să retragă utilajele, să îndepărteze surplusurile de materiale, deşeuri</w:t>
            </w:r>
            <w:r w:rsidR="005D4B79" w:rsidRPr="00FF430B">
              <w:rPr>
                <w:lang w:val="ro-MD"/>
              </w:rPr>
              <w:t xml:space="preserve"> </w:t>
            </w:r>
            <w:r w:rsidR="00460653" w:rsidRPr="00FF430B">
              <w:rPr>
                <w:lang w:val="ro-MD"/>
              </w:rPr>
              <w:t>şi lucrări provizorii de orice fel, care nu s</w:t>
            </w:r>
            <w:r w:rsidR="00183D79" w:rsidRPr="00FF430B">
              <w:rPr>
                <w:lang w:val="ro-MD"/>
              </w:rPr>
              <w:t>u</w:t>
            </w:r>
            <w:r w:rsidR="00460653" w:rsidRPr="00FF430B">
              <w:rPr>
                <w:lang w:val="ro-MD"/>
              </w:rPr>
              <w:t>nt necesare, iar la terminarea lucrărilor, Antreprenorul va evacua de pe şantier toate utilajele de construcţie, surplusurile de materiale, deşeurile</w:t>
            </w:r>
            <w:r w:rsidR="005D4B79" w:rsidRPr="00FF430B">
              <w:rPr>
                <w:lang w:val="ro-MD"/>
              </w:rPr>
              <w:t xml:space="preserve"> </w:t>
            </w:r>
            <w:r w:rsidR="00460653" w:rsidRPr="00FF430B">
              <w:rPr>
                <w:lang w:val="ro-MD"/>
              </w:rPr>
              <w:t xml:space="preserve">şi lucrările provizorii. </w:t>
            </w:r>
          </w:p>
          <w:p w14:paraId="42718144" w14:textId="77777777" w:rsidR="00B96242" w:rsidRPr="00FF430B" w:rsidRDefault="00BE5A1E" w:rsidP="00196AB4">
            <w:pPr>
              <w:pStyle w:val="NormalWeb"/>
              <w:tabs>
                <w:tab w:val="left" w:pos="426"/>
                <w:tab w:val="left" w:pos="3645"/>
              </w:tabs>
              <w:spacing w:line="276" w:lineRule="auto"/>
              <w:ind w:firstLine="0"/>
              <w:rPr>
                <w:lang w:val="ro-MD"/>
              </w:rPr>
            </w:pPr>
            <w:r w:rsidRPr="00FF430B">
              <w:rPr>
                <w:lang w:val="ro-MD"/>
              </w:rPr>
              <w:t>4.2</w:t>
            </w:r>
            <w:r w:rsidR="00893327" w:rsidRPr="00FF430B">
              <w:rPr>
                <w:lang w:val="ro-MD"/>
              </w:rPr>
              <w:t>6</w:t>
            </w:r>
            <w:r w:rsidRPr="00FF430B">
              <w:rPr>
                <w:lang w:val="ro-MD"/>
              </w:rPr>
              <w:t xml:space="preserve">. </w:t>
            </w:r>
            <w:r w:rsidR="00460653" w:rsidRPr="00FF430B">
              <w:rPr>
                <w:lang w:val="ro-MD"/>
              </w:rPr>
              <w:t>Beneficiarul trebuie să obţină, pe propria cheltuială, toate avizele, autorizaţiile</w:t>
            </w:r>
            <w:r w:rsidR="005D4B79" w:rsidRPr="00FF430B">
              <w:rPr>
                <w:lang w:val="ro-MD"/>
              </w:rPr>
              <w:t xml:space="preserve"> </w:t>
            </w:r>
            <w:r w:rsidR="00460653" w:rsidRPr="00FF430B">
              <w:rPr>
                <w:lang w:val="ro-MD"/>
              </w:rPr>
              <w:t xml:space="preserve">şi aprobările, să plătească toate taxele necesare legate de execuţia lucrărilor, precum şi pentru bunuri sau drepturi afectate sau care pot fi afectate de execuţia lucrărilor. </w:t>
            </w:r>
          </w:p>
          <w:p w14:paraId="1778F422" w14:textId="77777777" w:rsidR="00460653" w:rsidRPr="00FF430B" w:rsidRDefault="00460653" w:rsidP="00196AB4">
            <w:pPr>
              <w:pStyle w:val="NormalWeb"/>
              <w:tabs>
                <w:tab w:val="left" w:pos="426"/>
                <w:tab w:val="left" w:pos="3645"/>
              </w:tabs>
              <w:spacing w:line="276" w:lineRule="auto"/>
              <w:ind w:firstLine="0"/>
              <w:rPr>
                <w:lang w:val="ro-MD"/>
              </w:rPr>
            </w:pPr>
          </w:p>
          <w:p w14:paraId="163A7B72" w14:textId="77777777" w:rsidR="00BE5A1E" w:rsidRPr="00FF430B" w:rsidRDefault="00BE5A1E" w:rsidP="00196AB4">
            <w:pPr>
              <w:tabs>
                <w:tab w:val="left" w:pos="3225"/>
              </w:tabs>
              <w:spacing w:after="200" w:line="276" w:lineRule="auto"/>
              <w:contextualSpacing/>
              <w:rPr>
                <w:lang w:val="ro-MD"/>
              </w:rPr>
            </w:pPr>
            <w:r w:rsidRPr="00FF430B">
              <w:rPr>
                <w:b/>
                <w:lang w:val="ro-MD"/>
              </w:rPr>
              <w:t xml:space="preserve">5. </w:t>
            </w:r>
            <w:r w:rsidR="005B666D" w:rsidRPr="00FF430B">
              <w:rPr>
                <w:b/>
                <w:lang w:val="ro-MD"/>
              </w:rPr>
              <w:t>AJUSTAREA VALORII CONTRACTULUI</w:t>
            </w:r>
          </w:p>
          <w:p w14:paraId="5C9E75A4" w14:textId="77777777" w:rsidR="005B666D" w:rsidRPr="00FF430B" w:rsidRDefault="00BE5A1E" w:rsidP="00684D44">
            <w:pPr>
              <w:tabs>
                <w:tab w:val="left" w:pos="3225"/>
              </w:tabs>
              <w:spacing w:after="200" w:line="276" w:lineRule="auto"/>
              <w:contextualSpacing/>
              <w:jc w:val="both"/>
              <w:rPr>
                <w:lang w:val="ro-MD"/>
              </w:rPr>
            </w:pPr>
            <w:r w:rsidRPr="00FF430B">
              <w:rPr>
                <w:lang w:val="ro-MD"/>
              </w:rPr>
              <w:t xml:space="preserve">5.1. </w:t>
            </w:r>
            <w:r w:rsidR="00183D79" w:rsidRPr="00FF430B">
              <w:rPr>
                <w:lang w:val="ro-MD"/>
              </w:rPr>
              <w:t>Pentru cazurile câ</w:t>
            </w:r>
            <w:r w:rsidR="005B666D" w:rsidRPr="00FF430B">
              <w:rPr>
                <w:lang w:val="ro-MD"/>
              </w:rPr>
              <w:t xml:space="preserve">nd urmează să fie făcute modificări la valoarea contractului privind majorarea sau reducerea acesteia, părţile se vor conforma prevederilor actelor normative cu incidenţă în domeniul achiziţiilor publice ce reglementează modalităţile de ajustare a valorii contractelor de achiziţii publice.  </w:t>
            </w:r>
          </w:p>
          <w:p w14:paraId="4613FB61" w14:textId="77777777" w:rsidR="005B666D" w:rsidRPr="00FF430B" w:rsidRDefault="005B666D" w:rsidP="00196AB4">
            <w:pPr>
              <w:pStyle w:val="ListParagraph"/>
              <w:numPr>
                <w:ilvl w:val="0"/>
                <w:numId w:val="0"/>
              </w:numPr>
              <w:tabs>
                <w:tab w:val="left" w:pos="1755"/>
              </w:tabs>
              <w:rPr>
                <w:lang w:val="ro-MD"/>
              </w:rPr>
            </w:pPr>
          </w:p>
          <w:p w14:paraId="079F9A2C" w14:textId="77777777" w:rsidR="005B666D" w:rsidRPr="00FF430B" w:rsidRDefault="00BE5A1E" w:rsidP="00196AB4">
            <w:pPr>
              <w:tabs>
                <w:tab w:val="left" w:pos="4365"/>
              </w:tabs>
              <w:spacing w:line="276" w:lineRule="auto"/>
              <w:contextualSpacing/>
              <w:rPr>
                <w:lang w:val="ro-MD"/>
              </w:rPr>
            </w:pPr>
            <w:r w:rsidRPr="00FF430B">
              <w:rPr>
                <w:b/>
                <w:lang w:val="ro-MD"/>
              </w:rPr>
              <w:t xml:space="preserve">6. </w:t>
            </w:r>
            <w:r w:rsidR="005B666D" w:rsidRPr="00FF430B">
              <w:rPr>
                <w:b/>
                <w:lang w:val="ro-MD"/>
              </w:rPr>
              <w:t xml:space="preserve">ANTREPRENORUL ŞI SUBANTREPRENORII </w:t>
            </w:r>
          </w:p>
          <w:p w14:paraId="10EA4CF9" w14:textId="77777777" w:rsidR="005B666D" w:rsidRPr="00FF430B" w:rsidRDefault="00BE5A1E" w:rsidP="00196AB4">
            <w:pPr>
              <w:pStyle w:val="NormalWeb"/>
              <w:tabs>
                <w:tab w:val="left" w:pos="567"/>
              </w:tabs>
              <w:spacing w:line="276" w:lineRule="auto"/>
              <w:ind w:firstLine="0"/>
              <w:rPr>
                <w:lang w:val="ro-MD"/>
              </w:rPr>
            </w:pPr>
            <w:r w:rsidRPr="00FF430B">
              <w:rPr>
                <w:lang w:val="ro-MD"/>
              </w:rPr>
              <w:t xml:space="preserve">6.1. </w:t>
            </w:r>
            <w:r w:rsidR="005B666D" w:rsidRPr="00FF430B">
              <w:rPr>
                <w:lang w:val="ro-MD"/>
              </w:rPr>
              <w:t>Antreprenorul este obligat să execute toate lucrările, prevăzute în contract, în termenele stabilite prin graficul general de realizare a lucrărilor şi graficul de execuţie</w:t>
            </w:r>
            <w:r w:rsidR="005D4B79" w:rsidRPr="00FF430B">
              <w:rPr>
                <w:lang w:val="ro-MD"/>
              </w:rPr>
              <w:t xml:space="preserve"> </w:t>
            </w:r>
            <w:r w:rsidR="005B666D" w:rsidRPr="00FF430B">
              <w:rPr>
                <w:lang w:val="ro-MD"/>
              </w:rPr>
              <w:t>şi de o calitate corespunzătoare prevederilor actelor normative şi  prezentului contract.</w:t>
            </w:r>
          </w:p>
          <w:p w14:paraId="0797AEC6" w14:textId="77777777" w:rsidR="005B666D" w:rsidRPr="00FF430B" w:rsidRDefault="00BE5A1E" w:rsidP="00196AB4">
            <w:pPr>
              <w:pStyle w:val="NormalWeb"/>
              <w:tabs>
                <w:tab w:val="left" w:pos="567"/>
              </w:tabs>
              <w:spacing w:line="276" w:lineRule="auto"/>
              <w:ind w:firstLine="0"/>
              <w:rPr>
                <w:lang w:val="ro-MD"/>
              </w:rPr>
            </w:pPr>
            <w:r w:rsidRPr="00FF430B">
              <w:rPr>
                <w:lang w:val="ro-MD"/>
              </w:rPr>
              <w:t xml:space="preserve">6.2. </w:t>
            </w:r>
            <w:r w:rsidR="005B666D" w:rsidRPr="00FF430B">
              <w:rPr>
                <w:lang w:val="ro-MD"/>
              </w:rPr>
              <w:t xml:space="preserve">În cazul în care părţile din lucrarea ce se contractează se execută în subantrepriză, Antreprenorul trebuie să prezinte, cu ocazia ofertării, lista subantreprenorilor şi lucrările pe care aceştia le vor executa. </w:t>
            </w:r>
          </w:p>
          <w:p w14:paraId="61188BE3" w14:textId="77777777" w:rsidR="005B666D" w:rsidRPr="00FF430B" w:rsidRDefault="00BE5A1E" w:rsidP="00196AB4">
            <w:pPr>
              <w:pStyle w:val="NormalWeb"/>
              <w:tabs>
                <w:tab w:val="left" w:pos="567"/>
              </w:tabs>
              <w:spacing w:line="276" w:lineRule="auto"/>
              <w:ind w:firstLine="0"/>
              <w:rPr>
                <w:lang w:val="ro-MD"/>
              </w:rPr>
            </w:pPr>
            <w:r w:rsidRPr="00FF430B">
              <w:rPr>
                <w:lang w:val="ro-MD"/>
              </w:rPr>
              <w:t xml:space="preserve">6.3. </w:t>
            </w:r>
            <w:r w:rsidR="005B666D" w:rsidRPr="00FF430B">
              <w:rPr>
                <w:lang w:val="ro-MD"/>
              </w:rPr>
              <w:t xml:space="preserve">Pe parcursul execuţiei lucrărilor, Antreprenorul este obligat să comunice, la cererea Beneficiarului, datele de </w:t>
            </w:r>
            <w:r w:rsidR="00E364D5" w:rsidRPr="00FF430B">
              <w:rPr>
                <w:lang w:val="ro-MD"/>
              </w:rPr>
              <w:t>identificare</w:t>
            </w:r>
            <w:r w:rsidR="005D4B79" w:rsidRPr="00FF430B">
              <w:rPr>
                <w:lang w:val="ro-MD"/>
              </w:rPr>
              <w:t xml:space="preserve"> </w:t>
            </w:r>
            <w:r w:rsidR="005B666D" w:rsidRPr="00FF430B">
              <w:rPr>
                <w:lang w:val="ro-MD"/>
              </w:rPr>
              <w:t xml:space="preserve">ale subantreprenorilor. </w:t>
            </w:r>
          </w:p>
          <w:p w14:paraId="05BB78E2" w14:textId="77777777" w:rsidR="005B666D" w:rsidRPr="00FF430B" w:rsidRDefault="00BE5A1E" w:rsidP="00196AB4">
            <w:pPr>
              <w:pStyle w:val="NormalWeb"/>
              <w:tabs>
                <w:tab w:val="left" w:pos="142"/>
                <w:tab w:val="left" w:pos="284"/>
              </w:tabs>
              <w:spacing w:line="276" w:lineRule="auto"/>
              <w:ind w:firstLine="0"/>
              <w:rPr>
                <w:lang w:val="ro-MD"/>
              </w:rPr>
            </w:pPr>
            <w:r w:rsidRPr="00FF430B">
              <w:rPr>
                <w:lang w:val="ro-MD"/>
              </w:rPr>
              <w:t xml:space="preserve">6.4. </w:t>
            </w:r>
            <w:r w:rsidR="005B666D" w:rsidRPr="00FF430B">
              <w:rPr>
                <w:lang w:val="ro-MD"/>
              </w:rPr>
              <w:t>Angajarea forţei de muncă pe bază de a</w:t>
            </w:r>
            <w:r w:rsidR="003D06D0" w:rsidRPr="00FF430B">
              <w:rPr>
                <w:lang w:val="ro-MD"/>
              </w:rPr>
              <w:t>cord nu este considerată</w:t>
            </w:r>
            <w:r w:rsidR="005B666D" w:rsidRPr="00FF430B">
              <w:rPr>
                <w:lang w:val="ro-MD"/>
              </w:rPr>
              <w:t xml:space="preserve"> obiectul unei subcontractări.</w:t>
            </w:r>
          </w:p>
          <w:p w14:paraId="04191B6B" w14:textId="77777777" w:rsidR="00684D44" w:rsidRPr="00FF430B" w:rsidRDefault="00684D44" w:rsidP="00196AB4">
            <w:pPr>
              <w:pStyle w:val="NormalWeb"/>
              <w:tabs>
                <w:tab w:val="left" w:pos="142"/>
                <w:tab w:val="left" w:pos="284"/>
              </w:tabs>
              <w:spacing w:line="276" w:lineRule="auto"/>
              <w:ind w:firstLine="0"/>
              <w:rPr>
                <w:lang w:val="ro-MD"/>
              </w:rPr>
            </w:pPr>
          </w:p>
          <w:p w14:paraId="523D9CE1" w14:textId="77777777" w:rsidR="00BE5A1E" w:rsidRPr="00FF430B" w:rsidRDefault="00BE5A1E" w:rsidP="00196AB4">
            <w:pPr>
              <w:tabs>
                <w:tab w:val="left" w:pos="3645"/>
              </w:tabs>
              <w:spacing w:after="200" w:line="276" w:lineRule="auto"/>
              <w:contextualSpacing/>
              <w:rPr>
                <w:lang w:val="ro-MD"/>
              </w:rPr>
            </w:pPr>
            <w:r w:rsidRPr="00FF430B">
              <w:rPr>
                <w:b/>
                <w:lang w:val="ro-MD"/>
              </w:rPr>
              <w:t xml:space="preserve">7. </w:t>
            </w:r>
            <w:r w:rsidR="00460653" w:rsidRPr="00FF430B">
              <w:rPr>
                <w:b/>
                <w:lang w:val="ro-MD"/>
              </w:rPr>
              <w:t>FORŢA DE MUNCĂ</w:t>
            </w:r>
          </w:p>
          <w:p w14:paraId="20B848BE" w14:textId="77777777" w:rsidR="00460653" w:rsidRPr="00FF430B" w:rsidRDefault="00BE5A1E" w:rsidP="00A101F6">
            <w:pPr>
              <w:tabs>
                <w:tab w:val="left" w:pos="3645"/>
              </w:tabs>
              <w:spacing w:after="200" w:line="276" w:lineRule="auto"/>
              <w:contextualSpacing/>
              <w:jc w:val="both"/>
              <w:rPr>
                <w:lang w:val="ro-MD"/>
              </w:rPr>
            </w:pPr>
            <w:r w:rsidRPr="00FF430B">
              <w:rPr>
                <w:lang w:val="ro-MD"/>
              </w:rPr>
              <w:t xml:space="preserve">7.1. </w:t>
            </w:r>
            <w:r w:rsidR="00460653" w:rsidRPr="00FF430B">
              <w:rPr>
                <w:lang w:val="ro-MD"/>
              </w:rPr>
              <w:t xml:space="preserve">Antreprenorul şi subantreprenorii vor îndeplini toate formalităţile necesare angajării întregii forţe de muncă pentru </w:t>
            </w:r>
            <w:r w:rsidR="00E364D5" w:rsidRPr="00FF430B">
              <w:rPr>
                <w:lang w:val="ro-MD"/>
              </w:rPr>
              <w:t>executarea</w:t>
            </w:r>
            <w:r w:rsidR="005D4B79" w:rsidRPr="00FF430B">
              <w:rPr>
                <w:lang w:val="ro-MD"/>
              </w:rPr>
              <w:t xml:space="preserve"> </w:t>
            </w:r>
            <w:r w:rsidR="00460653" w:rsidRPr="00FF430B">
              <w:rPr>
                <w:lang w:val="ro-MD"/>
              </w:rPr>
              <w:t>lucrărilor contractate în conformitate cu prevederile legislaţiei</w:t>
            </w:r>
            <w:r w:rsidR="0001066E" w:rsidRPr="00FF430B">
              <w:rPr>
                <w:lang w:val="ro-MD"/>
              </w:rPr>
              <w:t>.</w:t>
            </w:r>
            <w:r w:rsidR="00460653" w:rsidRPr="00FF430B">
              <w:rPr>
                <w:lang w:val="ro-MD"/>
              </w:rPr>
              <w:t xml:space="preserve"> </w:t>
            </w:r>
          </w:p>
          <w:p w14:paraId="58CB752B" w14:textId="77777777" w:rsidR="00460653" w:rsidRPr="00FF430B" w:rsidRDefault="00460653" w:rsidP="00196AB4">
            <w:pPr>
              <w:tabs>
                <w:tab w:val="left" w:pos="2385"/>
              </w:tabs>
              <w:jc w:val="both"/>
              <w:rPr>
                <w:lang w:val="ro-MD"/>
              </w:rPr>
            </w:pPr>
          </w:p>
          <w:p w14:paraId="105ACBCA" w14:textId="77777777" w:rsidR="00460653" w:rsidRPr="00FF430B" w:rsidRDefault="00BE5A1E" w:rsidP="00196AB4">
            <w:pPr>
              <w:tabs>
                <w:tab w:val="left" w:pos="4275"/>
              </w:tabs>
              <w:spacing w:line="276" w:lineRule="auto"/>
              <w:contextualSpacing/>
              <w:rPr>
                <w:lang w:val="ro-MD"/>
              </w:rPr>
            </w:pPr>
            <w:r w:rsidRPr="00FF430B">
              <w:rPr>
                <w:b/>
                <w:lang w:val="ro-MD"/>
              </w:rPr>
              <w:t xml:space="preserve">8. </w:t>
            </w:r>
            <w:r w:rsidR="00A101F6" w:rsidRPr="00FF430B">
              <w:rPr>
                <w:b/>
                <w:lang w:val="ro-MD"/>
              </w:rPr>
              <w:t xml:space="preserve">MATERIALELE ŞI </w:t>
            </w:r>
            <w:r w:rsidR="00460653" w:rsidRPr="00FF430B">
              <w:rPr>
                <w:b/>
                <w:lang w:val="ro-MD"/>
              </w:rPr>
              <w:t>EXECUŢIA LUCRĂRILOR PROPRIU-ZISE</w:t>
            </w:r>
          </w:p>
          <w:p w14:paraId="0648BDB5" w14:textId="77777777" w:rsidR="00460653" w:rsidRPr="00FF430B" w:rsidRDefault="00BE5A1E" w:rsidP="00196AB4">
            <w:pPr>
              <w:pStyle w:val="NormalWeb"/>
              <w:tabs>
                <w:tab w:val="left" w:pos="0"/>
              </w:tabs>
              <w:spacing w:line="276" w:lineRule="auto"/>
              <w:ind w:firstLine="0"/>
              <w:rPr>
                <w:lang w:val="ro-MD"/>
              </w:rPr>
            </w:pPr>
            <w:r w:rsidRPr="00FF430B">
              <w:rPr>
                <w:lang w:val="ro-MD"/>
              </w:rPr>
              <w:lastRenderedPageBreak/>
              <w:t xml:space="preserve">8.1. </w:t>
            </w:r>
            <w:r w:rsidR="00460653" w:rsidRPr="00FF430B">
              <w:rPr>
                <w:lang w:val="ro-MD"/>
              </w:rPr>
              <w:t xml:space="preserve">Materialele vor fi de calitatea prevăzută în documentaţia de executare, urmând a fi supuse periodic la diverse testări de către proiectantul sau Beneficiarul ce le va solicita. Antreprenorul va asigura, la cerere, forţa de muncă, instrumentele, utilajul şi materialele necesare pentru examinarea, măsurarea şi testarea lucrărilor. </w:t>
            </w:r>
          </w:p>
          <w:p w14:paraId="2FA27A82" w14:textId="77777777" w:rsidR="00460653" w:rsidRPr="00FF430B" w:rsidRDefault="00BE5A1E" w:rsidP="00196AB4">
            <w:pPr>
              <w:pStyle w:val="NormalWeb"/>
              <w:tabs>
                <w:tab w:val="left" w:pos="284"/>
              </w:tabs>
              <w:spacing w:line="276" w:lineRule="auto"/>
              <w:ind w:firstLine="0"/>
              <w:rPr>
                <w:lang w:val="ro-MD"/>
              </w:rPr>
            </w:pPr>
            <w:r w:rsidRPr="00FF430B">
              <w:rPr>
                <w:lang w:val="ro-MD"/>
              </w:rPr>
              <w:t>8.2</w:t>
            </w:r>
            <w:r w:rsidR="00D05A94" w:rsidRPr="00FF430B">
              <w:rPr>
                <w:lang w:val="ro-MD"/>
              </w:rPr>
              <w:t>.</w:t>
            </w:r>
            <w:r w:rsidR="00460653" w:rsidRPr="00FF430B">
              <w:rPr>
                <w:lang w:val="ro-MD"/>
              </w:rPr>
              <w:t xml:space="preserve">Costul probelor şi încercărilor va fi suportat de Antreprenor, dacă acesta este prevăzut îndocumentaţie, în caz contrar cheltuielile vor fi suportate de Beneficiar. </w:t>
            </w:r>
          </w:p>
          <w:p w14:paraId="07429815" w14:textId="77777777" w:rsidR="00460653" w:rsidRPr="00FF430B" w:rsidRDefault="00BE5A1E" w:rsidP="00196AB4">
            <w:pPr>
              <w:pStyle w:val="NormalWeb"/>
              <w:tabs>
                <w:tab w:val="left" w:pos="284"/>
              </w:tabs>
              <w:spacing w:line="276" w:lineRule="auto"/>
              <w:ind w:firstLine="0"/>
              <w:rPr>
                <w:lang w:val="ro-MD"/>
              </w:rPr>
            </w:pPr>
            <w:r w:rsidRPr="00FF430B">
              <w:rPr>
                <w:lang w:val="ro-MD"/>
              </w:rPr>
              <w:t xml:space="preserve">8.3. </w:t>
            </w:r>
            <w:r w:rsidR="00460653" w:rsidRPr="00FF430B">
              <w:rPr>
                <w:lang w:val="ro-MD"/>
              </w:rPr>
              <w:t>Probele neprevăzute şi comandate de Beneficiar pentru verificarea unor lucrări sau materiale puse în</w:t>
            </w:r>
            <w:r w:rsidR="005D4B79" w:rsidRPr="00FF430B">
              <w:rPr>
                <w:lang w:val="ro-MD"/>
              </w:rPr>
              <w:t xml:space="preserve"> </w:t>
            </w:r>
            <w:r w:rsidR="00460653" w:rsidRPr="00FF430B">
              <w:rPr>
                <w:lang w:val="ro-MD"/>
              </w:rPr>
              <w:t>operă vor fi suportate de Antreprenor, dacă s</w:t>
            </w:r>
            <w:r w:rsidR="003D06D0" w:rsidRPr="00FF430B">
              <w:rPr>
                <w:lang w:val="ro-MD"/>
              </w:rPr>
              <w:t>e dovedeşte că materialele nu su</w:t>
            </w:r>
            <w:r w:rsidR="00460653" w:rsidRPr="00FF430B">
              <w:rPr>
                <w:lang w:val="ro-MD"/>
              </w:rPr>
              <w:t xml:space="preserve">nt corespunzător calitative sau manopera nu este în conformitate cu prevederile contractului. În caz contrar, Beneficiarul va suporta aceste cheltuieli. </w:t>
            </w:r>
          </w:p>
          <w:p w14:paraId="20D122B7" w14:textId="77777777" w:rsidR="00460653" w:rsidRPr="00FF430B" w:rsidRDefault="00D05A94" w:rsidP="002F556B">
            <w:pPr>
              <w:pStyle w:val="NormalWeb"/>
              <w:numPr>
                <w:ilvl w:val="1"/>
                <w:numId w:val="17"/>
              </w:numPr>
              <w:tabs>
                <w:tab w:val="left" w:pos="284"/>
              </w:tabs>
              <w:spacing w:line="276" w:lineRule="auto"/>
              <w:ind w:left="0" w:hanging="425"/>
              <w:rPr>
                <w:lang w:val="ro-MD"/>
              </w:rPr>
            </w:pPr>
            <w:r w:rsidRPr="00FF430B">
              <w:rPr>
                <w:lang w:val="ro-MD"/>
              </w:rPr>
              <w:t xml:space="preserve">8.4. </w:t>
            </w:r>
            <w:r w:rsidR="00460653" w:rsidRPr="00FF430B">
              <w:rPr>
                <w:lang w:val="ro-MD"/>
              </w:rPr>
              <w:t>Beneficiarul, proiectantul sau orice altă persoană autorizată de aceştia au acces tot timpul la lucrări pe şantier</w:t>
            </w:r>
            <w:r w:rsidR="005D4B79" w:rsidRPr="00FF430B">
              <w:rPr>
                <w:lang w:val="ro-MD"/>
              </w:rPr>
              <w:t xml:space="preserve"> </w:t>
            </w:r>
            <w:r w:rsidR="00460653" w:rsidRPr="00FF430B">
              <w:rPr>
                <w:lang w:val="ro-MD"/>
              </w:rPr>
              <w:t xml:space="preserve">şi în locurile unde se pregăteşte lucrarea, în depozite de materiale prefabricate etc. </w:t>
            </w:r>
          </w:p>
          <w:p w14:paraId="122D8C18" w14:textId="77777777" w:rsidR="00460653" w:rsidRPr="00FF430B" w:rsidRDefault="00D05A94" w:rsidP="002F556B">
            <w:pPr>
              <w:pStyle w:val="NormalWeb"/>
              <w:numPr>
                <w:ilvl w:val="1"/>
                <w:numId w:val="17"/>
              </w:numPr>
              <w:tabs>
                <w:tab w:val="left" w:pos="284"/>
              </w:tabs>
              <w:spacing w:line="276" w:lineRule="auto"/>
              <w:ind w:left="0" w:hanging="425"/>
              <w:rPr>
                <w:lang w:val="ro-MD"/>
              </w:rPr>
            </w:pPr>
            <w:r w:rsidRPr="00FF430B">
              <w:rPr>
                <w:lang w:val="ro-MD"/>
              </w:rPr>
              <w:t xml:space="preserve">8.5. </w:t>
            </w:r>
            <w:r w:rsidR="00460653" w:rsidRPr="00FF430B">
              <w:rPr>
                <w:lang w:val="ro-MD"/>
              </w:rPr>
              <w:t>Lucrările care devin ascunse nu vor fi acoperite fără aprobarea responsabilului tehnic atestat şi, după caz, a proiectantului, Antreprenorul asigurând posibilitatea acestora să examineze şi să urmărească orice lucrare care urmează să fie ascunsă. Antreprenorul v</w:t>
            </w:r>
            <w:r w:rsidRPr="00FF430B">
              <w:rPr>
                <w:lang w:val="ro-MD"/>
              </w:rPr>
              <w:t>a</w:t>
            </w:r>
            <w:r w:rsidR="00460653" w:rsidRPr="00FF430B">
              <w:rPr>
                <w:lang w:val="ro-MD"/>
              </w:rPr>
              <w:t xml:space="preserve"> anunţa</w:t>
            </w:r>
            <w:r w:rsidR="00C33344" w:rsidRPr="00FF430B">
              <w:rPr>
                <w:lang w:val="ro-MD"/>
              </w:rPr>
              <w:t xml:space="preserve"> </w:t>
            </w:r>
            <w:r w:rsidR="00460653" w:rsidRPr="00FF430B">
              <w:rPr>
                <w:lang w:val="ro-MD"/>
              </w:rPr>
              <w:t>responsabilul tehnic</w:t>
            </w:r>
            <w:r w:rsidR="00183D79" w:rsidRPr="00FF430B">
              <w:rPr>
                <w:lang w:val="ro-MD"/>
              </w:rPr>
              <w:t xml:space="preserve"> atestat, proiectantul ori de câ</w:t>
            </w:r>
            <w:r w:rsidR="00460653" w:rsidRPr="00FF430B">
              <w:rPr>
                <w:lang w:val="ro-MD"/>
              </w:rPr>
              <w:t xml:space="preserve">te ori astfel de lucrări, </w:t>
            </w:r>
            <w:r w:rsidR="00183D79" w:rsidRPr="00FF430B">
              <w:rPr>
                <w:lang w:val="ro-MD"/>
              </w:rPr>
              <w:t>inclusiv fundaţiile clădirii, su</w:t>
            </w:r>
            <w:r w:rsidR="00460653" w:rsidRPr="00FF430B">
              <w:rPr>
                <w:lang w:val="ro-MD"/>
              </w:rPr>
              <w:t xml:space="preserve">nt gata pentru a fi examinate. Responsabilul tehnic atestat şi proiectantul vor participa la examinarea şi măsurarea lucrărilor. </w:t>
            </w:r>
          </w:p>
          <w:p w14:paraId="78641E60" w14:textId="77777777" w:rsidR="00460653" w:rsidRPr="00FF430B" w:rsidRDefault="00D05A94" w:rsidP="002F556B">
            <w:pPr>
              <w:pStyle w:val="NormalWeb"/>
              <w:numPr>
                <w:ilvl w:val="1"/>
                <w:numId w:val="17"/>
              </w:numPr>
              <w:tabs>
                <w:tab w:val="left" w:pos="284"/>
              </w:tabs>
              <w:spacing w:line="276" w:lineRule="auto"/>
              <w:ind w:left="0" w:hanging="425"/>
              <w:rPr>
                <w:lang w:val="ro-MD"/>
              </w:rPr>
            </w:pPr>
            <w:r w:rsidRPr="00FF430B">
              <w:rPr>
                <w:lang w:val="ro-MD"/>
              </w:rPr>
              <w:t xml:space="preserve">8.6. </w:t>
            </w:r>
            <w:r w:rsidR="00460653" w:rsidRPr="00FF430B">
              <w:rPr>
                <w:lang w:val="ro-MD"/>
              </w:rPr>
              <w:t>Antreprenorul va dezveli orice parte sau părţi de lucrare la dispoziţia Beneficiarului şi va reface această parte sau părţi de lucrare, dacă este cazul. Dacă se constată că lucrările au fost de calitate corespunzătoare şi realizate conform documentaţiei de execuţie, dezvelirea, refacerea şi/sau repararea vor</w:t>
            </w:r>
            <w:r w:rsidR="0001066E" w:rsidRPr="00FF430B">
              <w:rPr>
                <w:lang w:val="ro-MD"/>
              </w:rPr>
              <w:t xml:space="preserve"> fi suportate de Beneficiar,</w:t>
            </w:r>
            <w:r w:rsidR="00460653" w:rsidRPr="00FF430B">
              <w:rPr>
                <w:lang w:val="ro-MD"/>
              </w:rPr>
              <w:t xml:space="preserve"> în caz contrar, de Antreprenor. </w:t>
            </w:r>
          </w:p>
          <w:p w14:paraId="33EE48C7" w14:textId="77777777" w:rsidR="00460653" w:rsidRPr="00FF430B" w:rsidRDefault="00D05A94" w:rsidP="002F556B">
            <w:pPr>
              <w:pStyle w:val="NormalWeb"/>
              <w:numPr>
                <w:ilvl w:val="1"/>
                <w:numId w:val="17"/>
              </w:numPr>
              <w:tabs>
                <w:tab w:val="left" w:pos="284"/>
              </w:tabs>
              <w:spacing w:line="276" w:lineRule="auto"/>
              <w:ind w:left="0" w:hanging="425"/>
              <w:rPr>
                <w:lang w:val="ro-MD"/>
              </w:rPr>
            </w:pPr>
            <w:r w:rsidRPr="00FF430B">
              <w:rPr>
                <w:lang w:val="ro-MD"/>
              </w:rPr>
              <w:t xml:space="preserve">8.7. </w:t>
            </w:r>
            <w:r w:rsidR="00460653" w:rsidRPr="00FF430B">
              <w:rPr>
                <w:lang w:val="ro-MD"/>
              </w:rPr>
              <w:t xml:space="preserve">Costurile pentru consumul de utilităţi, precum şi cel al contoarelor sau al altor aparate de măsurat se suportă de către Antreprenor. În cazul mai multor antreprenori, costurile se suportă proporţional de către aceştia. </w:t>
            </w:r>
          </w:p>
          <w:p w14:paraId="576AD687" w14:textId="77777777" w:rsidR="00460653" w:rsidRPr="00FF430B" w:rsidRDefault="00D05A94" w:rsidP="002F556B">
            <w:pPr>
              <w:pStyle w:val="NormalWeb"/>
              <w:numPr>
                <w:ilvl w:val="1"/>
                <w:numId w:val="17"/>
              </w:numPr>
              <w:tabs>
                <w:tab w:val="left" w:pos="284"/>
              </w:tabs>
              <w:spacing w:line="276" w:lineRule="auto"/>
              <w:ind w:left="0" w:hanging="425"/>
              <w:rPr>
                <w:lang w:val="ro-MD"/>
              </w:rPr>
            </w:pPr>
            <w:r w:rsidRPr="00FF430B">
              <w:rPr>
                <w:lang w:val="ro-MD"/>
              </w:rPr>
              <w:t xml:space="preserve">8.8. </w:t>
            </w:r>
            <w:r w:rsidR="00460653" w:rsidRPr="00FF430B">
              <w:rPr>
                <w:lang w:val="ro-MD"/>
              </w:rPr>
              <w:t>Lucrările executate de Antreprenor în afara celor prevăzute în contract sau fără dis</w:t>
            </w:r>
            <w:r w:rsidR="00183D79" w:rsidRPr="00FF430B">
              <w:rPr>
                <w:lang w:val="ro-MD"/>
              </w:rPr>
              <w:t>poziţia Beneficiarului, precum ș</w:t>
            </w:r>
            <w:r w:rsidR="00460653" w:rsidRPr="00FF430B">
              <w:rPr>
                <w:lang w:val="ro-MD"/>
              </w:rPr>
              <w:t xml:space="preserve">i cele care nu respectă prevederile contractului, fără a exista în acest sens o dispoziţie expresă a Beneficiarului, nu vor fi plătite Antreprenorului. Antreprenorul trebuie să înlăture aceste lucrări, în termenul stabilit cu Beneficiarul. De asemenea, el răspunde în faţa Beneficiarului de toate pagubele pe care le-a provocat acestuia. Lucrările respective vor fi plătite Antreprenorului numai dacă se dovedesc a fi necesare şi se presupune că ele corespund voinţei Beneficiarului, în care caz vor fi notificate imediat. </w:t>
            </w:r>
          </w:p>
          <w:p w14:paraId="38B4E9E3" w14:textId="77777777" w:rsidR="00460653" w:rsidRPr="00FF430B" w:rsidRDefault="00D05A94" w:rsidP="002F556B">
            <w:pPr>
              <w:pStyle w:val="NormalWeb"/>
              <w:numPr>
                <w:ilvl w:val="1"/>
                <w:numId w:val="17"/>
              </w:numPr>
              <w:tabs>
                <w:tab w:val="left" w:pos="284"/>
                <w:tab w:val="left" w:pos="426"/>
              </w:tabs>
              <w:spacing w:line="276" w:lineRule="auto"/>
              <w:ind w:left="0" w:hanging="425"/>
              <w:rPr>
                <w:lang w:val="ro-MD"/>
              </w:rPr>
            </w:pPr>
            <w:r w:rsidRPr="00FF430B">
              <w:rPr>
                <w:lang w:val="ro-MD"/>
              </w:rPr>
              <w:t xml:space="preserve">8.9. </w:t>
            </w:r>
            <w:r w:rsidR="00460653" w:rsidRPr="00FF430B">
              <w:rPr>
                <w:lang w:val="ro-MD"/>
              </w:rPr>
              <w:t xml:space="preserve">Lucrările încep după </w:t>
            </w:r>
            <w:r w:rsidR="00684D44" w:rsidRPr="00FF430B">
              <w:rPr>
                <w:lang w:val="ro-MD"/>
              </w:rPr>
              <w:t>…..</w:t>
            </w:r>
            <w:r w:rsidR="00460653" w:rsidRPr="00FF430B">
              <w:rPr>
                <w:lang w:val="ro-MD"/>
              </w:rPr>
              <w:t xml:space="preserve"> zile de la semnarea şi înregistrarea contractului în modul corespunzător şi primirea ordinului de execuţie.</w:t>
            </w:r>
          </w:p>
          <w:p w14:paraId="0F7D7213" w14:textId="77777777" w:rsidR="00460653" w:rsidRPr="00FF430B" w:rsidRDefault="00460653" w:rsidP="00196AB4">
            <w:pPr>
              <w:pStyle w:val="NormalWeb"/>
              <w:tabs>
                <w:tab w:val="left" w:pos="284"/>
                <w:tab w:val="left" w:pos="426"/>
              </w:tabs>
              <w:spacing w:line="276" w:lineRule="auto"/>
              <w:ind w:firstLine="0"/>
              <w:rPr>
                <w:lang w:val="ro-MD"/>
              </w:rPr>
            </w:pPr>
          </w:p>
          <w:p w14:paraId="5A8DF6C0" w14:textId="77777777" w:rsidR="00460653" w:rsidRPr="00FF430B" w:rsidRDefault="00D83EE1" w:rsidP="002F556B">
            <w:pPr>
              <w:pStyle w:val="ListParagraph"/>
              <w:numPr>
                <w:ilvl w:val="0"/>
                <w:numId w:val="17"/>
              </w:numPr>
              <w:tabs>
                <w:tab w:val="clear" w:pos="1134"/>
                <w:tab w:val="left" w:pos="3255"/>
              </w:tabs>
              <w:spacing w:line="276" w:lineRule="auto"/>
              <w:ind w:left="0"/>
              <w:contextualSpacing/>
              <w:rPr>
                <w:lang w:val="ro-MD"/>
              </w:rPr>
            </w:pPr>
            <w:r w:rsidRPr="00FF430B">
              <w:rPr>
                <w:b/>
                <w:lang w:val="ro-MD"/>
              </w:rPr>
              <w:t xml:space="preserve">9. </w:t>
            </w:r>
            <w:r w:rsidR="00460653" w:rsidRPr="00FF430B">
              <w:rPr>
                <w:b/>
                <w:lang w:val="ro-MD"/>
              </w:rPr>
              <w:t>PERIOADA DE GARANŢIE ŞI REMEDIERI ÎN PERIOADA DE GARANŢIE</w:t>
            </w:r>
          </w:p>
          <w:p w14:paraId="13401844" w14:textId="77777777" w:rsidR="00460653" w:rsidRPr="00FF430B" w:rsidRDefault="00D83EE1" w:rsidP="002F556B">
            <w:pPr>
              <w:pStyle w:val="NormalWeb"/>
              <w:numPr>
                <w:ilvl w:val="1"/>
                <w:numId w:val="17"/>
              </w:numPr>
              <w:tabs>
                <w:tab w:val="left" w:pos="567"/>
              </w:tabs>
              <w:spacing w:line="276" w:lineRule="auto"/>
              <w:ind w:left="0" w:hanging="567"/>
              <w:rPr>
                <w:lang w:val="ro-MD"/>
              </w:rPr>
            </w:pPr>
            <w:r w:rsidRPr="00FF430B">
              <w:rPr>
                <w:lang w:val="ro-MD"/>
              </w:rPr>
              <w:t xml:space="preserve">9.1. </w:t>
            </w:r>
            <w:r w:rsidR="00460653" w:rsidRPr="00FF430B">
              <w:rPr>
                <w:lang w:val="ro-MD"/>
              </w:rPr>
              <w:t xml:space="preserve">Perioada de garanţie pentru lucrărieste de  </w:t>
            </w:r>
            <w:r w:rsidR="00D379F6" w:rsidRPr="00FF430B">
              <w:rPr>
                <w:b/>
                <w:lang w:val="ro-MD"/>
              </w:rPr>
              <w:t>___</w:t>
            </w:r>
            <w:r w:rsidR="00460653" w:rsidRPr="00FF430B">
              <w:rPr>
                <w:lang w:val="ro-MD"/>
              </w:rPr>
              <w:t xml:space="preserve"> ani. </w:t>
            </w:r>
          </w:p>
          <w:p w14:paraId="1CEFAD7D" w14:textId="77777777" w:rsidR="00460653" w:rsidRPr="00FF430B" w:rsidRDefault="00D83EE1" w:rsidP="002F556B">
            <w:pPr>
              <w:pStyle w:val="NormalWeb"/>
              <w:numPr>
                <w:ilvl w:val="1"/>
                <w:numId w:val="17"/>
              </w:numPr>
              <w:tabs>
                <w:tab w:val="left" w:pos="567"/>
              </w:tabs>
              <w:spacing w:line="276" w:lineRule="auto"/>
              <w:ind w:left="0" w:hanging="567"/>
              <w:rPr>
                <w:lang w:val="ro-MD"/>
              </w:rPr>
            </w:pPr>
            <w:r w:rsidRPr="00FF430B">
              <w:rPr>
                <w:lang w:val="ro-MD"/>
              </w:rPr>
              <w:t xml:space="preserve">9.2. </w:t>
            </w:r>
            <w:r w:rsidR="00460653" w:rsidRPr="00FF430B">
              <w:rPr>
                <w:lang w:val="ro-MD"/>
              </w:rPr>
              <w:t xml:space="preserve">Perioada de garanţie </w:t>
            </w:r>
            <w:r w:rsidRPr="00FF430B">
              <w:rPr>
                <w:lang w:val="ro-MD"/>
              </w:rPr>
              <w:t>începe</w:t>
            </w:r>
            <w:r w:rsidR="00460653" w:rsidRPr="00FF430B">
              <w:rPr>
                <w:lang w:val="ro-MD"/>
              </w:rPr>
              <w:t xml:space="preserve"> de la data recepţiei la terminarea lucrărilor şip</w:t>
            </w:r>
            <w:r w:rsidRPr="00FF430B">
              <w:rPr>
                <w:lang w:val="ro-MD"/>
              </w:rPr>
              <w:t>â</w:t>
            </w:r>
            <w:r w:rsidR="00460653" w:rsidRPr="00FF430B">
              <w:rPr>
                <w:lang w:val="ro-MD"/>
              </w:rPr>
              <w:t xml:space="preserve">nă la expirarea </w:t>
            </w:r>
            <w:r w:rsidR="00D379F6" w:rsidRPr="00FF430B">
              <w:rPr>
                <w:lang w:val="ro-MD"/>
              </w:rPr>
              <w:t>termenului prevăzut la punctul 9</w:t>
            </w:r>
            <w:r w:rsidR="00460653" w:rsidRPr="00FF430B">
              <w:rPr>
                <w:lang w:val="ro-MD"/>
              </w:rPr>
              <w:t xml:space="preserve">.1 din prezentul </w:t>
            </w:r>
            <w:r w:rsidR="0001066E" w:rsidRPr="00FF430B">
              <w:rPr>
                <w:lang w:val="ro-MD"/>
              </w:rPr>
              <w:t>capitol</w:t>
            </w:r>
            <w:r w:rsidR="00460653" w:rsidRPr="00FF430B">
              <w:rPr>
                <w:lang w:val="ro-MD"/>
              </w:rPr>
              <w:t xml:space="preserve">. </w:t>
            </w:r>
          </w:p>
          <w:p w14:paraId="31DF6482" w14:textId="77777777" w:rsidR="00460653" w:rsidRPr="00FF430B" w:rsidRDefault="00D83EE1" w:rsidP="002F556B">
            <w:pPr>
              <w:pStyle w:val="NormalWeb"/>
              <w:numPr>
                <w:ilvl w:val="1"/>
                <w:numId w:val="17"/>
              </w:numPr>
              <w:tabs>
                <w:tab w:val="left" w:pos="567"/>
              </w:tabs>
              <w:spacing w:line="276" w:lineRule="auto"/>
              <w:ind w:left="0" w:hanging="567"/>
              <w:rPr>
                <w:lang w:val="ro-MD"/>
              </w:rPr>
            </w:pPr>
            <w:r w:rsidRPr="00FF430B">
              <w:rPr>
                <w:lang w:val="ro-MD"/>
              </w:rPr>
              <w:t xml:space="preserve">9.3. </w:t>
            </w:r>
            <w:r w:rsidR="00460653" w:rsidRPr="00FF430B">
              <w:rPr>
                <w:lang w:val="ro-MD"/>
              </w:rPr>
              <w:t xml:space="preserve">Antreprenorul are obligaţia ca în perioada de garanţie să înlăture toate defecţiunile ce ţin de nerespectarea clauzelor contractului </w:t>
            </w:r>
            <w:r w:rsidRPr="00FF430B">
              <w:rPr>
                <w:lang w:val="ro-MD"/>
              </w:rPr>
              <w:t xml:space="preserve">din cont propriu, </w:t>
            </w:r>
            <w:r w:rsidR="00460653" w:rsidRPr="00FF430B">
              <w:rPr>
                <w:lang w:val="ro-MD"/>
              </w:rPr>
              <w:t xml:space="preserve">în urma unei notificări transmise de către Beneficiar. </w:t>
            </w:r>
          </w:p>
          <w:p w14:paraId="621FAFBC" w14:textId="77777777" w:rsidR="00460653" w:rsidRPr="00FF430B" w:rsidRDefault="00460653" w:rsidP="00196AB4">
            <w:pPr>
              <w:pStyle w:val="NormalWeb"/>
              <w:tabs>
                <w:tab w:val="left" w:pos="567"/>
              </w:tabs>
              <w:spacing w:line="276" w:lineRule="auto"/>
              <w:ind w:firstLine="0"/>
              <w:rPr>
                <w:lang w:val="ro-MD"/>
              </w:rPr>
            </w:pPr>
          </w:p>
          <w:p w14:paraId="74A59756" w14:textId="77777777" w:rsidR="00460653" w:rsidRPr="00FF430B" w:rsidRDefault="00D53233" w:rsidP="002F556B">
            <w:pPr>
              <w:pStyle w:val="ListParagraph"/>
              <w:numPr>
                <w:ilvl w:val="0"/>
                <w:numId w:val="17"/>
              </w:numPr>
              <w:tabs>
                <w:tab w:val="clear" w:pos="1134"/>
                <w:tab w:val="left" w:pos="3480"/>
              </w:tabs>
              <w:spacing w:line="276" w:lineRule="auto"/>
              <w:ind w:left="0"/>
              <w:contextualSpacing/>
              <w:rPr>
                <w:lang w:val="ro-MD"/>
              </w:rPr>
            </w:pPr>
            <w:r w:rsidRPr="00FF430B">
              <w:rPr>
                <w:b/>
                <w:lang w:val="ro-MD"/>
              </w:rPr>
              <w:t xml:space="preserve">10. </w:t>
            </w:r>
            <w:r w:rsidR="00460653" w:rsidRPr="00FF430B">
              <w:rPr>
                <w:b/>
                <w:lang w:val="ro-MD"/>
              </w:rPr>
              <w:t>RĂSPUNDEREA PĂRŢILOR</w:t>
            </w:r>
          </w:p>
          <w:p w14:paraId="0FABA87E" w14:textId="77777777" w:rsidR="00460653" w:rsidRPr="00FF430B" w:rsidRDefault="00D53233" w:rsidP="002F556B">
            <w:pPr>
              <w:pStyle w:val="NormalWeb"/>
              <w:numPr>
                <w:ilvl w:val="1"/>
                <w:numId w:val="17"/>
              </w:numPr>
              <w:tabs>
                <w:tab w:val="left" w:pos="567"/>
              </w:tabs>
              <w:spacing w:line="276" w:lineRule="auto"/>
              <w:ind w:left="0" w:hanging="567"/>
              <w:rPr>
                <w:lang w:val="ro-MD"/>
              </w:rPr>
            </w:pPr>
            <w:r w:rsidRPr="00FF430B">
              <w:rPr>
                <w:lang w:val="ro-MD"/>
              </w:rPr>
              <w:t xml:space="preserve">10.1. </w:t>
            </w:r>
            <w:r w:rsidR="00460653" w:rsidRPr="00FF430B">
              <w:rPr>
                <w:lang w:val="ro-MD"/>
              </w:rPr>
              <w:t>Părţile  poartă răspundere pentru neexecutarea sau executarea necorespunzătoare a obligaţiilor  prevăzute de prezentul contract în conformitate cu legislaţia  Republicii Moldova.</w:t>
            </w:r>
          </w:p>
          <w:p w14:paraId="476BB321" w14:textId="77777777" w:rsidR="00460653" w:rsidRPr="00FF430B" w:rsidRDefault="00D53233" w:rsidP="002F556B">
            <w:pPr>
              <w:pStyle w:val="NormalWeb"/>
              <w:numPr>
                <w:ilvl w:val="1"/>
                <w:numId w:val="17"/>
              </w:numPr>
              <w:tabs>
                <w:tab w:val="left" w:pos="567"/>
              </w:tabs>
              <w:spacing w:line="276" w:lineRule="auto"/>
              <w:ind w:left="0" w:hanging="567"/>
              <w:rPr>
                <w:lang w:val="ro-MD"/>
              </w:rPr>
            </w:pPr>
            <w:r w:rsidRPr="00FF430B">
              <w:rPr>
                <w:lang w:val="ro-MD"/>
              </w:rPr>
              <w:lastRenderedPageBreak/>
              <w:t xml:space="preserve">10.2. </w:t>
            </w:r>
            <w:r w:rsidR="00460653" w:rsidRPr="00FF430B">
              <w:rPr>
                <w:lang w:val="ro-MD"/>
              </w:rPr>
              <w:t xml:space="preserve">Dacă în legătură cu executarea lucrărilor de construcţii se produce o daună unui terţ, părţile contractante răspund solidar, conform prevederilor legale. Pentru stabilirea între părţi a cuantumului răspunderii pentru dauna provocată se va ţine seama de gradul de vinovăţie a fiecărui partener în producerea acesteia, dacă în clauzele contractuale nu s-a prevăzut altfel. </w:t>
            </w:r>
          </w:p>
          <w:p w14:paraId="09C3CC2A" w14:textId="77777777" w:rsidR="00460653" w:rsidRPr="00FF430B" w:rsidRDefault="00D53233" w:rsidP="002F556B">
            <w:pPr>
              <w:pStyle w:val="NormalWeb"/>
              <w:numPr>
                <w:ilvl w:val="1"/>
                <w:numId w:val="17"/>
              </w:numPr>
              <w:tabs>
                <w:tab w:val="left" w:pos="567"/>
              </w:tabs>
              <w:spacing w:line="276" w:lineRule="auto"/>
              <w:ind w:left="0" w:hanging="567"/>
              <w:rPr>
                <w:lang w:val="ro-MD"/>
              </w:rPr>
            </w:pPr>
            <w:r w:rsidRPr="00FF430B">
              <w:rPr>
                <w:lang w:val="ro-MD"/>
              </w:rPr>
              <w:t xml:space="preserve">10.3. </w:t>
            </w:r>
            <w:r w:rsidR="00460653" w:rsidRPr="00FF430B">
              <w:rPr>
                <w:lang w:val="ro-MD"/>
              </w:rPr>
              <w:t>Membrii asocierii își păstrează individualitatea ca subiecți de drept, însă sunt obligați să răspundă solidar față de autoritate</w:t>
            </w:r>
            <w:r w:rsidRPr="00FF430B">
              <w:rPr>
                <w:lang w:val="ro-MD"/>
              </w:rPr>
              <w:t>a</w:t>
            </w:r>
            <w:r w:rsidR="00460653" w:rsidRPr="00FF430B">
              <w:rPr>
                <w:lang w:val="ro-MD"/>
              </w:rPr>
              <w:t xml:space="preserve"> contractantă pentru modul de îndeplinire a obligațiilor contractuale.</w:t>
            </w:r>
          </w:p>
          <w:p w14:paraId="377C0C33" w14:textId="77777777" w:rsidR="00460653" w:rsidRPr="00FF430B" w:rsidRDefault="00D53233" w:rsidP="002F556B">
            <w:pPr>
              <w:pStyle w:val="NormalWeb"/>
              <w:numPr>
                <w:ilvl w:val="1"/>
                <w:numId w:val="17"/>
              </w:numPr>
              <w:tabs>
                <w:tab w:val="left" w:pos="567"/>
              </w:tabs>
              <w:spacing w:line="276" w:lineRule="auto"/>
              <w:ind w:left="0" w:hanging="567"/>
              <w:rPr>
                <w:lang w:val="ro-MD"/>
              </w:rPr>
            </w:pPr>
            <w:r w:rsidRPr="00FF430B">
              <w:rPr>
                <w:lang w:val="ro-MD"/>
              </w:rPr>
              <w:t xml:space="preserve">10.4. </w:t>
            </w:r>
            <w:r w:rsidR="00460653" w:rsidRPr="00FF430B">
              <w:rPr>
                <w:lang w:val="ro-MD"/>
              </w:rPr>
              <w:t xml:space="preserve">Dacă prejudiciul cauzat terţei persoane este urmare a unei măsuri dispuse de beneficiar în forma în care a fost aplicată, atunci acesta poartă singur răspunderea, numai dacă Antreprenorul l-a înştiinţat în prealabil de pericolul legat de executarea dispoziţiei. </w:t>
            </w:r>
          </w:p>
          <w:p w14:paraId="2CECC90F" w14:textId="77777777" w:rsidR="00460653" w:rsidRPr="00FF430B" w:rsidRDefault="00D53233" w:rsidP="002F556B">
            <w:pPr>
              <w:pStyle w:val="NormalWeb"/>
              <w:numPr>
                <w:ilvl w:val="1"/>
                <w:numId w:val="17"/>
              </w:numPr>
              <w:tabs>
                <w:tab w:val="left" w:pos="567"/>
              </w:tabs>
              <w:spacing w:line="276" w:lineRule="auto"/>
              <w:ind w:left="0" w:hanging="567"/>
              <w:rPr>
                <w:lang w:val="ro-MD"/>
              </w:rPr>
            </w:pPr>
            <w:r w:rsidRPr="00FF430B">
              <w:rPr>
                <w:lang w:val="ro-MD"/>
              </w:rPr>
              <w:t xml:space="preserve">10.5. </w:t>
            </w:r>
            <w:r w:rsidR="00460653" w:rsidRPr="00FF430B">
              <w:rPr>
                <w:lang w:val="ro-MD"/>
              </w:rPr>
              <w:t xml:space="preserve">Antreprenorul este obligat, conform prevederilor legale, la plata daunelor pentru încălcarea sau deteriorarea drumurilor de acces sau a reţelelor de utilităţi, a terenurilor limitrofe prin depozitarea de pământ, materiale sau alte obiecte, precum şi ca urmare a unor îngrădiri sau limitări din proprie vină. </w:t>
            </w:r>
          </w:p>
          <w:p w14:paraId="12EA17B3" w14:textId="77777777" w:rsidR="00460653" w:rsidRPr="00FF430B" w:rsidRDefault="00D53233" w:rsidP="002F556B">
            <w:pPr>
              <w:pStyle w:val="NormalWeb"/>
              <w:numPr>
                <w:ilvl w:val="1"/>
                <w:numId w:val="17"/>
              </w:numPr>
              <w:tabs>
                <w:tab w:val="left" w:pos="567"/>
              </w:tabs>
              <w:spacing w:line="276" w:lineRule="auto"/>
              <w:ind w:left="0" w:hanging="567"/>
              <w:rPr>
                <w:lang w:val="ro-MD"/>
              </w:rPr>
            </w:pPr>
            <w:r w:rsidRPr="00FF430B">
              <w:rPr>
                <w:lang w:val="ro-MD"/>
              </w:rPr>
              <w:t xml:space="preserve">10.6. </w:t>
            </w:r>
            <w:r w:rsidR="00460653" w:rsidRPr="00FF430B">
              <w:rPr>
                <w:lang w:val="ro-MD"/>
              </w:rPr>
              <w:t>Antreprenorul trebuie să asigure lucrările executate şi dotările pe care le are la dispoziţie împotriva degradări</w:t>
            </w:r>
            <w:r w:rsidR="00183D79" w:rsidRPr="00FF430B">
              <w:rPr>
                <w:lang w:val="ro-MD"/>
              </w:rPr>
              <w:t>i şi furturilor pâ</w:t>
            </w:r>
            <w:r w:rsidR="00460653" w:rsidRPr="00FF430B">
              <w:rPr>
                <w:lang w:val="ro-MD"/>
              </w:rPr>
              <w:t>nă la predarea lucrărilor către Beneficiar. El trebuie să ia măsuri de protecţie contra degradării lucrării datorită acţiunilor atmosferice şi a apei şi să îndepărteze zăpada şi</w:t>
            </w:r>
            <w:r w:rsidR="00C33344" w:rsidRPr="00FF430B">
              <w:rPr>
                <w:lang w:val="ro-MD"/>
              </w:rPr>
              <w:t xml:space="preserve"> </w:t>
            </w:r>
            <w:r w:rsidR="00460653" w:rsidRPr="00FF430B">
              <w:rPr>
                <w:lang w:val="ro-MD"/>
              </w:rPr>
              <w:t xml:space="preserve">gheaţa. </w:t>
            </w:r>
          </w:p>
          <w:p w14:paraId="399BD9F0" w14:textId="77777777" w:rsidR="00460653" w:rsidRPr="00FF430B" w:rsidRDefault="00D53233" w:rsidP="002F556B">
            <w:pPr>
              <w:pStyle w:val="NormalWeb"/>
              <w:numPr>
                <w:ilvl w:val="1"/>
                <w:numId w:val="17"/>
              </w:numPr>
              <w:tabs>
                <w:tab w:val="left" w:pos="567"/>
              </w:tabs>
              <w:spacing w:line="276" w:lineRule="auto"/>
              <w:ind w:left="0" w:hanging="567"/>
              <w:rPr>
                <w:lang w:val="ro-MD"/>
              </w:rPr>
            </w:pPr>
            <w:r w:rsidRPr="00FF430B">
              <w:rPr>
                <w:lang w:val="ro-MD"/>
              </w:rPr>
              <w:t xml:space="preserve">10.7. </w:t>
            </w:r>
            <w:r w:rsidR="00460653" w:rsidRPr="00FF430B">
              <w:rPr>
                <w:lang w:val="ro-MD"/>
              </w:rPr>
              <w:t>Dacă nerespectarea de către Antreprenorul a prevederilor oricărui regulament sau hotărâri ale autorităţilor</w:t>
            </w:r>
            <w:r w:rsidR="00C33344" w:rsidRPr="00FF430B">
              <w:rPr>
                <w:lang w:val="ro-MD"/>
              </w:rPr>
              <w:t xml:space="preserve"> </w:t>
            </w:r>
            <w:r w:rsidR="00460653" w:rsidRPr="00FF430B">
              <w:rPr>
                <w:lang w:val="ro-MD"/>
              </w:rPr>
              <w:t xml:space="preserve">administraţiei publice locale sau ale altor organe locale, legal constituite, şi care au caracter obligatoriu la executarea lucrărilor, provoacă pagube pentru Beneficiar, acesta va fi despăgubit de Antreprenor în mărimea sumei prejudiciului. </w:t>
            </w:r>
          </w:p>
          <w:p w14:paraId="2B049099" w14:textId="77777777" w:rsidR="00460653" w:rsidRPr="00FF430B" w:rsidRDefault="00D53233" w:rsidP="002F556B">
            <w:pPr>
              <w:pStyle w:val="NormalWeb"/>
              <w:numPr>
                <w:ilvl w:val="1"/>
                <w:numId w:val="17"/>
              </w:numPr>
              <w:tabs>
                <w:tab w:val="left" w:pos="567"/>
              </w:tabs>
              <w:spacing w:line="276" w:lineRule="auto"/>
              <w:ind w:left="0" w:hanging="567"/>
              <w:rPr>
                <w:lang w:val="ro-MD"/>
              </w:rPr>
            </w:pPr>
            <w:r w:rsidRPr="00FF430B">
              <w:rPr>
                <w:lang w:val="ro-MD"/>
              </w:rPr>
              <w:t xml:space="preserve">10.8. </w:t>
            </w:r>
            <w:r w:rsidR="00460653" w:rsidRPr="00FF430B">
              <w:rPr>
                <w:lang w:val="ro-MD"/>
              </w:rPr>
              <w:t>Dacă motivele const</w:t>
            </w:r>
            <w:r w:rsidR="00183D79" w:rsidRPr="00FF430B">
              <w:rPr>
                <w:lang w:val="ro-MD"/>
              </w:rPr>
              <w:t>rângerii sau ale întreruperii su</w:t>
            </w:r>
            <w:r w:rsidR="00460653" w:rsidRPr="00FF430B">
              <w:rPr>
                <w:lang w:val="ro-MD"/>
              </w:rPr>
              <w:t xml:space="preserve">nt imputabile uneia dintre părţile contractante, atunci cealaltă parte poate emite pretenţii privind despăgubirea pentru daunele intervenite şi care pot fi dovedite. </w:t>
            </w:r>
          </w:p>
          <w:p w14:paraId="692C1133" w14:textId="77777777" w:rsidR="00460653" w:rsidRPr="00FF430B" w:rsidRDefault="00D53233" w:rsidP="002F556B">
            <w:pPr>
              <w:pStyle w:val="NormalWeb"/>
              <w:numPr>
                <w:ilvl w:val="1"/>
                <w:numId w:val="17"/>
              </w:numPr>
              <w:tabs>
                <w:tab w:val="left" w:pos="567"/>
              </w:tabs>
              <w:spacing w:line="276" w:lineRule="auto"/>
              <w:ind w:left="0" w:hanging="567"/>
              <w:rPr>
                <w:lang w:val="ro-MD"/>
              </w:rPr>
            </w:pPr>
            <w:r w:rsidRPr="00FF430B">
              <w:rPr>
                <w:lang w:val="ro-MD"/>
              </w:rPr>
              <w:t xml:space="preserve">10.9. </w:t>
            </w:r>
            <w:r w:rsidR="00460653" w:rsidRPr="00FF430B">
              <w:rPr>
                <w:lang w:val="ro-MD"/>
              </w:rPr>
              <w:t>Dacă întârzierea în execu</w:t>
            </w:r>
            <w:r w:rsidR="0001066E" w:rsidRPr="00FF430B">
              <w:rPr>
                <w:lang w:val="ro-MD"/>
              </w:rPr>
              <w:t xml:space="preserve">ţia lucrărilor este </w:t>
            </w:r>
            <w:r w:rsidR="001278C6" w:rsidRPr="00FF430B">
              <w:rPr>
                <w:lang w:val="ro-MD"/>
              </w:rPr>
              <w:t>din</w:t>
            </w:r>
            <w:r w:rsidR="0001066E" w:rsidRPr="00FF430B">
              <w:rPr>
                <w:lang w:val="ro-MD"/>
              </w:rPr>
              <w:t xml:space="preserve"> culpa uneia</w:t>
            </w:r>
            <w:r w:rsidR="00460653" w:rsidRPr="00FF430B">
              <w:rPr>
                <w:lang w:val="ro-MD"/>
              </w:rPr>
              <w:t xml:space="preserve"> din</w:t>
            </w:r>
            <w:r w:rsidR="0001066E" w:rsidRPr="00FF430B">
              <w:rPr>
                <w:lang w:val="ro-MD"/>
              </w:rPr>
              <w:t>tre</w:t>
            </w:r>
            <w:r w:rsidR="00460653" w:rsidRPr="00FF430B">
              <w:rPr>
                <w:lang w:val="ro-MD"/>
              </w:rPr>
              <w:t xml:space="preserve"> părţi</w:t>
            </w:r>
            <w:r w:rsidR="0001066E" w:rsidRPr="00FF430B">
              <w:rPr>
                <w:lang w:val="ro-MD"/>
              </w:rPr>
              <w:t>le contractante</w:t>
            </w:r>
            <w:r w:rsidR="00460653" w:rsidRPr="00FF430B">
              <w:rPr>
                <w:lang w:val="ro-MD"/>
              </w:rPr>
              <w:t>, partea culpabilă va plăti celeilalte părţi penalizări</w:t>
            </w:r>
            <w:r w:rsidR="0001066E" w:rsidRPr="00FF430B">
              <w:rPr>
                <w:lang w:val="ro-MD"/>
              </w:rPr>
              <w:t xml:space="preserve"> şi/sau despăgubiri în cuantum de la 0,01% până la 0,1%</w:t>
            </w:r>
            <w:r w:rsidR="00460653" w:rsidRPr="00FF430B">
              <w:rPr>
                <w:lang w:val="ro-MD"/>
              </w:rPr>
              <w:t xml:space="preserve"> din valoarea lucrărilor </w:t>
            </w:r>
            <w:r w:rsidR="00D74B95" w:rsidRPr="00FF430B">
              <w:rPr>
                <w:lang w:val="ro-MD"/>
              </w:rPr>
              <w:t>rămase</w:t>
            </w:r>
            <w:r w:rsidR="00460653" w:rsidRPr="00FF430B">
              <w:rPr>
                <w:lang w:val="ro-MD"/>
              </w:rPr>
              <w:t xml:space="preserve">de executat/neonorate pentru fiecare zi de întârziere. Penalizarea devine operantă în momentul în care partea </w:t>
            </w:r>
            <w:r w:rsidR="00BB2CB2" w:rsidRPr="00FF430B">
              <w:rPr>
                <w:lang w:val="ro-MD"/>
              </w:rPr>
              <w:t>î</w:t>
            </w:r>
            <w:r w:rsidR="00460653" w:rsidRPr="00FF430B">
              <w:rPr>
                <w:lang w:val="ro-MD"/>
              </w:rPr>
              <w:t xml:space="preserve">nculpă a intrat în întârziere. </w:t>
            </w:r>
          </w:p>
          <w:p w14:paraId="5A9CC6A4" w14:textId="77777777" w:rsidR="00460653" w:rsidRPr="00FF430B" w:rsidRDefault="00D53233" w:rsidP="002F556B">
            <w:pPr>
              <w:pStyle w:val="NormalWeb"/>
              <w:numPr>
                <w:ilvl w:val="1"/>
                <w:numId w:val="17"/>
              </w:numPr>
              <w:tabs>
                <w:tab w:val="left" w:pos="567"/>
                <w:tab w:val="left" w:pos="1890"/>
              </w:tabs>
              <w:spacing w:line="276" w:lineRule="auto"/>
              <w:ind w:left="0" w:hanging="567"/>
              <w:rPr>
                <w:lang w:val="ro-MD"/>
              </w:rPr>
            </w:pPr>
            <w:r w:rsidRPr="00FF430B">
              <w:rPr>
                <w:lang w:val="ro-MD"/>
              </w:rPr>
              <w:t xml:space="preserve">10.10. </w:t>
            </w:r>
            <w:r w:rsidR="00460653" w:rsidRPr="00FF430B">
              <w:rPr>
                <w:lang w:val="ro-MD"/>
              </w:rPr>
              <w:t>Beneficiarul nu va fi responsabil pentru nici un fel de daune</w:t>
            </w:r>
            <w:r w:rsidR="00C33344" w:rsidRPr="00FF430B">
              <w:rPr>
                <w:lang w:val="ro-MD"/>
              </w:rPr>
              <w:t>-</w:t>
            </w:r>
            <w:r w:rsidR="00460653" w:rsidRPr="00FF430B">
              <w:rPr>
                <w:lang w:val="ro-MD"/>
              </w:rPr>
              <w:t>interese, compensaţii plătibile conform prevederilor legale, în privinţa sau ca urmare a unui accident sau prejudiciu adus unui muncitor sau altei persoane angajate de Antreprenor, cu excepţia unui accident sau prejudiciu rezult</w:t>
            </w:r>
            <w:r w:rsidR="00D74B95" w:rsidRPr="00FF430B">
              <w:rPr>
                <w:lang w:val="ro-MD"/>
              </w:rPr>
              <w:t>î</w:t>
            </w:r>
            <w:r w:rsidR="00460653" w:rsidRPr="00FF430B">
              <w:rPr>
                <w:lang w:val="ro-MD"/>
              </w:rPr>
              <w:t>nd din vina Beneficiarului, a agenţilor sau a angajaţilor acestora.</w:t>
            </w:r>
          </w:p>
          <w:p w14:paraId="4B7D57BF" w14:textId="77777777" w:rsidR="00460653" w:rsidRPr="00FF430B" w:rsidRDefault="00D53233" w:rsidP="002F556B">
            <w:pPr>
              <w:pStyle w:val="NormalWeb"/>
              <w:numPr>
                <w:ilvl w:val="1"/>
                <w:numId w:val="17"/>
              </w:numPr>
              <w:tabs>
                <w:tab w:val="left" w:pos="567"/>
                <w:tab w:val="left" w:pos="1890"/>
              </w:tabs>
              <w:spacing w:line="276" w:lineRule="auto"/>
              <w:ind w:left="0" w:hanging="567"/>
              <w:rPr>
                <w:lang w:val="ro-MD"/>
              </w:rPr>
            </w:pPr>
            <w:r w:rsidRPr="00FF430B">
              <w:rPr>
                <w:lang w:val="ro-MD"/>
              </w:rPr>
              <w:t xml:space="preserve">10.11. </w:t>
            </w:r>
            <w:r w:rsidR="00460653" w:rsidRPr="00FF430B">
              <w:rPr>
                <w:lang w:val="ro-MD"/>
              </w:rPr>
              <w:t>Antreprenorul şi subantreprenorii răspund soli</w:t>
            </w:r>
            <w:r w:rsidR="00DA1062" w:rsidRPr="00FF430B">
              <w:rPr>
                <w:lang w:val="ro-MD"/>
              </w:rPr>
              <w:t>dar pentru neexecutarea obligaț</w:t>
            </w:r>
            <w:r w:rsidR="00460653" w:rsidRPr="00FF430B">
              <w:rPr>
                <w:lang w:val="ro-MD"/>
              </w:rPr>
              <w:t>iil</w:t>
            </w:r>
            <w:r w:rsidR="00BB2CB2" w:rsidRPr="00FF430B">
              <w:rPr>
                <w:lang w:val="ro-MD"/>
              </w:rPr>
              <w:t>or</w:t>
            </w:r>
            <w:r w:rsidR="00460653" w:rsidRPr="00FF430B">
              <w:rPr>
                <w:lang w:val="ro-MD"/>
              </w:rPr>
              <w:t xml:space="preserve"> contractuale.</w:t>
            </w:r>
          </w:p>
          <w:p w14:paraId="229C0FE2" w14:textId="77777777" w:rsidR="00460653" w:rsidRPr="00FF430B" w:rsidRDefault="00460653" w:rsidP="00196AB4">
            <w:pPr>
              <w:pStyle w:val="NormalWeb"/>
              <w:tabs>
                <w:tab w:val="left" w:pos="567"/>
                <w:tab w:val="left" w:pos="1890"/>
              </w:tabs>
              <w:spacing w:line="276" w:lineRule="auto"/>
              <w:ind w:firstLine="0"/>
              <w:rPr>
                <w:lang w:val="ro-MD"/>
              </w:rPr>
            </w:pPr>
          </w:p>
          <w:p w14:paraId="581A0E3E" w14:textId="77777777" w:rsidR="00460653" w:rsidRPr="00FF430B" w:rsidRDefault="00D53233" w:rsidP="002F556B">
            <w:pPr>
              <w:pStyle w:val="ListParagraph"/>
              <w:numPr>
                <w:ilvl w:val="0"/>
                <w:numId w:val="17"/>
              </w:numPr>
              <w:tabs>
                <w:tab w:val="clear" w:pos="1134"/>
                <w:tab w:val="left" w:pos="3465"/>
              </w:tabs>
              <w:spacing w:line="276" w:lineRule="auto"/>
              <w:ind w:left="0"/>
              <w:contextualSpacing/>
              <w:rPr>
                <w:lang w:val="ro-MD"/>
              </w:rPr>
            </w:pPr>
            <w:r w:rsidRPr="00FF430B">
              <w:rPr>
                <w:b/>
                <w:lang w:val="ro-MD"/>
              </w:rPr>
              <w:t xml:space="preserve">11. </w:t>
            </w:r>
            <w:r w:rsidR="00460653" w:rsidRPr="00FF430B">
              <w:rPr>
                <w:b/>
                <w:lang w:val="ro-MD"/>
              </w:rPr>
              <w:t>SOLUŢIONAREA LITIGIILOR</w:t>
            </w:r>
          </w:p>
          <w:p w14:paraId="7AA142C0" w14:textId="77777777" w:rsidR="00460653" w:rsidRPr="00FF430B" w:rsidRDefault="00D53233" w:rsidP="002F556B">
            <w:pPr>
              <w:pStyle w:val="ListParagraph"/>
              <w:numPr>
                <w:ilvl w:val="1"/>
                <w:numId w:val="17"/>
              </w:numPr>
              <w:tabs>
                <w:tab w:val="clear" w:pos="1134"/>
                <w:tab w:val="left" w:pos="567"/>
              </w:tabs>
              <w:spacing w:line="276" w:lineRule="auto"/>
              <w:ind w:left="0" w:hanging="567"/>
              <w:contextualSpacing/>
              <w:rPr>
                <w:lang w:val="ro-MD"/>
              </w:rPr>
            </w:pPr>
            <w:r w:rsidRPr="00FF430B">
              <w:rPr>
                <w:lang w:val="ro-MD"/>
              </w:rPr>
              <w:t xml:space="preserve">11.1. </w:t>
            </w:r>
            <w:r w:rsidR="00460653" w:rsidRPr="00FF430B">
              <w:rPr>
                <w:lang w:val="ro-MD"/>
              </w:rPr>
              <w:t>În cazul litigiilor privind calitatea şi</w:t>
            </w:r>
            <w:r w:rsidR="00C33344" w:rsidRPr="00FF430B">
              <w:rPr>
                <w:lang w:val="ro-MD"/>
              </w:rPr>
              <w:t xml:space="preserve"> </w:t>
            </w:r>
            <w:r w:rsidR="00460653" w:rsidRPr="00FF430B">
              <w:rPr>
                <w:lang w:val="ro-MD"/>
              </w:rPr>
              <w:t xml:space="preserve">proprietăţile materialelor de construcţie, procedurile de verificare, corectitudinea efectuării probelor, a utilajelor de construcţie folosite, fiecare parte poate, după o înştiinţare prealabilă a celeilalte părţi, să ceară efectuarea unor cercetări de către o instituţie publică de cercetare. Costurile cercetărilor efectuate </w:t>
            </w:r>
            <w:r w:rsidR="0001066E" w:rsidRPr="00FF430B">
              <w:rPr>
                <w:lang w:val="ro-MD"/>
              </w:rPr>
              <w:t xml:space="preserve">le suportă </w:t>
            </w:r>
            <w:r w:rsidR="00460653" w:rsidRPr="00FF430B">
              <w:rPr>
                <w:lang w:val="ro-MD"/>
              </w:rPr>
              <w:t xml:space="preserve"> partea a cărei culpă a fost dovedită.</w:t>
            </w:r>
          </w:p>
          <w:p w14:paraId="178AC4FA" w14:textId="77777777" w:rsidR="00460653" w:rsidRPr="00FF430B" w:rsidRDefault="00460653" w:rsidP="00196AB4">
            <w:pPr>
              <w:tabs>
                <w:tab w:val="left" w:pos="567"/>
              </w:tabs>
              <w:jc w:val="both"/>
              <w:rPr>
                <w:lang w:val="ro-MD"/>
              </w:rPr>
            </w:pPr>
          </w:p>
          <w:p w14:paraId="41B35CCC" w14:textId="77777777" w:rsidR="00460653" w:rsidRPr="00FF430B" w:rsidRDefault="00D53233" w:rsidP="002F556B">
            <w:pPr>
              <w:pStyle w:val="ListParagraph"/>
              <w:numPr>
                <w:ilvl w:val="0"/>
                <w:numId w:val="17"/>
              </w:numPr>
              <w:tabs>
                <w:tab w:val="clear" w:pos="1134"/>
                <w:tab w:val="left" w:pos="3825"/>
              </w:tabs>
              <w:spacing w:line="276" w:lineRule="auto"/>
              <w:ind w:left="0"/>
              <w:contextualSpacing/>
              <w:rPr>
                <w:lang w:val="ro-MD"/>
              </w:rPr>
            </w:pPr>
            <w:r w:rsidRPr="00FF430B">
              <w:rPr>
                <w:b/>
                <w:lang w:val="ro-MD"/>
              </w:rPr>
              <w:t xml:space="preserve">12. </w:t>
            </w:r>
            <w:r w:rsidR="009958BD" w:rsidRPr="00FF430B">
              <w:rPr>
                <w:b/>
                <w:lang w:val="ro-MD"/>
              </w:rPr>
              <w:t>REZOLUȚIUNEA</w:t>
            </w:r>
            <w:r w:rsidR="00460653" w:rsidRPr="00FF430B">
              <w:rPr>
                <w:b/>
                <w:lang w:val="ro-MD"/>
              </w:rPr>
              <w:t>CONTRACTULUI</w:t>
            </w:r>
          </w:p>
          <w:p w14:paraId="18FBDDDF" w14:textId="77777777" w:rsidR="00460653" w:rsidRPr="00FF430B" w:rsidRDefault="00D53233" w:rsidP="00D53233">
            <w:pPr>
              <w:pStyle w:val="NormalWeb"/>
              <w:tabs>
                <w:tab w:val="left" w:pos="567"/>
              </w:tabs>
              <w:spacing w:line="276" w:lineRule="auto"/>
              <w:ind w:firstLine="0"/>
              <w:rPr>
                <w:lang w:val="ro-MD"/>
              </w:rPr>
            </w:pPr>
            <w:r w:rsidRPr="00FF430B">
              <w:rPr>
                <w:lang w:val="ro-MD"/>
              </w:rPr>
              <w:t xml:space="preserve">12.1. </w:t>
            </w:r>
            <w:r w:rsidR="00460653" w:rsidRPr="00FF430B">
              <w:rPr>
                <w:lang w:val="ro-MD"/>
              </w:rPr>
              <w:t xml:space="preserve">Antreprenorul poate cere </w:t>
            </w:r>
            <w:r w:rsidR="00BB2CB2" w:rsidRPr="00FF430B">
              <w:rPr>
                <w:lang w:val="ro-MD"/>
              </w:rPr>
              <w:t>rezoluțiunea</w:t>
            </w:r>
            <w:r w:rsidR="0001066E" w:rsidRPr="00FF430B">
              <w:rPr>
                <w:lang w:val="ro-MD"/>
              </w:rPr>
              <w:t xml:space="preserve"> </w:t>
            </w:r>
            <w:r w:rsidR="00460653" w:rsidRPr="00FF430B">
              <w:rPr>
                <w:lang w:val="ro-MD"/>
              </w:rPr>
              <w:t xml:space="preserve">contractului, dacă: </w:t>
            </w:r>
          </w:p>
          <w:p w14:paraId="117B6CBC" w14:textId="77777777" w:rsidR="00460653" w:rsidRPr="00FF430B" w:rsidRDefault="00D53233" w:rsidP="002F556B">
            <w:pPr>
              <w:numPr>
                <w:ilvl w:val="0"/>
                <w:numId w:val="12"/>
              </w:numPr>
              <w:tabs>
                <w:tab w:val="left" w:pos="1276"/>
              </w:tabs>
              <w:ind w:left="0" w:hanging="425"/>
              <w:jc w:val="both"/>
              <w:rPr>
                <w:lang w:val="ro-MD"/>
              </w:rPr>
            </w:pPr>
            <w:r w:rsidRPr="00FF430B">
              <w:rPr>
                <w:lang w:val="ro-MD"/>
              </w:rPr>
              <w:t xml:space="preserve">a) </w:t>
            </w:r>
            <w:r w:rsidR="00460653" w:rsidRPr="00FF430B">
              <w:rPr>
                <w:lang w:val="ro-MD"/>
              </w:rPr>
              <w:t xml:space="preserve">Beneficiarul nu-şi îndeplineşte o obligaţie care este în sarcina sa şi prin aceasta pune Antreprenorul în situaţia de a nu putea executa lucrarea; </w:t>
            </w:r>
          </w:p>
          <w:p w14:paraId="47072F07" w14:textId="77777777" w:rsidR="00460653" w:rsidRPr="00FF430B" w:rsidRDefault="00D53233" w:rsidP="002F556B">
            <w:pPr>
              <w:numPr>
                <w:ilvl w:val="0"/>
                <w:numId w:val="12"/>
              </w:numPr>
              <w:tabs>
                <w:tab w:val="left" w:pos="1276"/>
              </w:tabs>
              <w:ind w:left="0" w:hanging="425"/>
              <w:jc w:val="both"/>
              <w:rPr>
                <w:lang w:val="ro-MD"/>
              </w:rPr>
            </w:pPr>
            <w:r w:rsidRPr="00FF430B">
              <w:rPr>
                <w:lang w:val="ro-MD"/>
              </w:rPr>
              <w:lastRenderedPageBreak/>
              <w:t xml:space="preserve">b) </w:t>
            </w:r>
            <w:r w:rsidR="00460653" w:rsidRPr="00FF430B">
              <w:rPr>
                <w:lang w:val="ro-MD"/>
              </w:rPr>
              <w:t xml:space="preserve">Beneficiarul nu onorează o plată scadentă mai mult de 3 luni; </w:t>
            </w:r>
          </w:p>
          <w:p w14:paraId="79A40B5D" w14:textId="77777777" w:rsidR="00460653" w:rsidRPr="00FF430B" w:rsidRDefault="00D53233" w:rsidP="002F556B">
            <w:pPr>
              <w:numPr>
                <w:ilvl w:val="0"/>
                <w:numId w:val="12"/>
              </w:numPr>
              <w:tabs>
                <w:tab w:val="left" w:pos="1276"/>
              </w:tabs>
              <w:ind w:left="0" w:hanging="425"/>
              <w:jc w:val="both"/>
              <w:rPr>
                <w:lang w:val="ro-MD"/>
              </w:rPr>
            </w:pPr>
            <w:r w:rsidRPr="00FF430B">
              <w:rPr>
                <w:lang w:val="ro-MD"/>
              </w:rPr>
              <w:t xml:space="preserve">c) </w:t>
            </w:r>
            <w:r w:rsidR="00460653" w:rsidRPr="00FF430B">
              <w:rPr>
                <w:lang w:val="ro-MD"/>
              </w:rPr>
              <w:t>Beneficiarul notifică antreprenorul că din motive neprevăzute şi dator</w:t>
            </w:r>
            <w:r w:rsidR="0001066E" w:rsidRPr="00FF430B">
              <w:rPr>
                <w:lang w:val="ro-MD"/>
              </w:rPr>
              <w:t>ită unor conjuncturi economice</w:t>
            </w:r>
            <w:r w:rsidR="00460653" w:rsidRPr="00FF430B">
              <w:rPr>
                <w:lang w:val="ro-MD"/>
              </w:rPr>
              <w:t xml:space="preserve"> este</w:t>
            </w:r>
            <w:r w:rsidR="0001066E" w:rsidRPr="00FF430B">
              <w:rPr>
                <w:lang w:val="ro-MD"/>
              </w:rPr>
              <w:t xml:space="preserve"> în</w:t>
            </w:r>
            <w:r w:rsidR="00460653" w:rsidRPr="00FF430B">
              <w:rPr>
                <w:lang w:val="ro-MD"/>
              </w:rPr>
              <w:t xml:space="preserve"> imposibil</w:t>
            </w:r>
            <w:r w:rsidR="0001066E" w:rsidRPr="00FF430B">
              <w:rPr>
                <w:lang w:val="ro-MD"/>
              </w:rPr>
              <w:t xml:space="preserve">itate de a </w:t>
            </w:r>
            <w:r w:rsidR="00460653" w:rsidRPr="00FF430B">
              <w:rPr>
                <w:lang w:val="ro-MD"/>
              </w:rPr>
              <w:t>continu</w:t>
            </w:r>
            <w:r w:rsidR="0001066E" w:rsidRPr="00FF430B">
              <w:rPr>
                <w:lang w:val="ro-MD"/>
              </w:rPr>
              <w:t>a</w:t>
            </w:r>
            <w:r w:rsidR="00460653" w:rsidRPr="00FF430B">
              <w:rPr>
                <w:lang w:val="ro-MD"/>
              </w:rPr>
              <w:t xml:space="preserve"> îndeplinirea obligaţiunilor contractuale. </w:t>
            </w:r>
          </w:p>
          <w:p w14:paraId="2554D73D" w14:textId="77777777" w:rsidR="00460653" w:rsidRPr="00FF430B" w:rsidRDefault="00D53233" w:rsidP="002F556B">
            <w:pPr>
              <w:pStyle w:val="NormalWeb"/>
              <w:numPr>
                <w:ilvl w:val="1"/>
                <w:numId w:val="17"/>
              </w:numPr>
              <w:tabs>
                <w:tab w:val="left" w:pos="567"/>
              </w:tabs>
              <w:spacing w:line="276" w:lineRule="auto"/>
              <w:ind w:left="0" w:hanging="567"/>
              <w:rPr>
                <w:lang w:val="ro-MD"/>
              </w:rPr>
            </w:pPr>
            <w:r w:rsidRPr="00FF430B">
              <w:rPr>
                <w:lang w:val="ro-MD"/>
              </w:rPr>
              <w:t xml:space="preserve">12.2. </w:t>
            </w:r>
            <w:r w:rsidR="00460653" w:rsidRPr="00FF430B">
              <w:rPr>
                <w:lang w:val="ro-MD"/>
              </w:rPr>
              <w:t xml:space="preserve">Beneficiarul poate cere </w:t>
            </w:r>
            <w:r w:rsidR="00BB2CB2" w:rsidRPr="00FF430B">
              <w:rPr>
                <w:lang w:val="ro-MD"/>
              </w:rPr>
              <w:t>rezoluțiunea</w:t>
            </w:r>
            <w:r w:rsidR="00C33344" w:rsidRPr="00FF430B">
              <w:rPr>
                <w:lang w:val="ro-MD"/>
              </w:rPr>
              <w:t xml:space="preserve"> </w:t>
            </w:r>
            <w:r w:rsidR="00460653" w:rsidRPr="00FF430B">
              <w:rPr>
                <w:lang w:val="ro-MD"/>
              </w:rPr>
              <w:t xml:space="preserve">contractului, dacă: </w:t>
            </w:r>
          </w:p>
          <w:p w14:paraId="42D1FABA" w14:textId="77777777" w:rsidR="00460653" w:rsidRPr="00FF430B" w:rsidRDefault="007323B6" w:rsidP="002F556B">
            <w:pPr>
              <w:pStyle w:val="ListParagraph"/>
              <w:numPr>
                <w:ilvl w:val="0"/>
                <w:numId w:val="14"/>
              </w:numPr>
              <w:tabs>
                <w:tab w:val="clear" w:pos="1134"/>
                <w:tab w:val="left" w:pos="1276"/>
              </w:tabs>
              <w:ind w:left="0"/>
              <w:contextualSpacing/>
              <w:rPr>
                <w:lang w:val="ro-MD"/>
              </w:rPr>
            </w:pPr>
            <w:r w:rsidRPr="00FF430B">
              <w:rPr>
                <w:lang w:val="ro-MD"/>
              </w:rPr>
              <w:t>a)</w:t>
            </w:r>
            <w:r w:rsidR="0001066E" w:rsidRPr="00FF430B">
              <w:rPr>
                <w:lang w:val="ro-MD"/>
              </w:rPr>
              <w:t xml:space="preserve"> </w:t>
            </w:r>
            <w:r w:rsidR="00460653" w:rsidRPr="00FF430B">
              <w:rPr>
                <w:lang w:val="ro-MD"/>
              </w:rPr>
              <w:t>Antreprenorul se află în incapacitate de plată, lichidare</w:t>
            </w:r>
            <w:r w:rsidR="0001066E" w:rsidRPr="00FF430B">
              <w:rPr>
                <w:lang w:val="ro-MD"/>
              </w:rPr>
              <w:t xml:space="preserve"> sau bunurile acestuia sunt</w:t>
            </w:r>
            <w:r w:rsidR="00460653" w:rsidRPr="00FF430B">
              <w:rPr>
                <w:lang w:val="ro-MD"/>
              </w:rPr>
              <w:t xml:space="preserve"> </w:t>
            </w:r>
            <w:r w:rsidR="00BB2CB2" w:rsidRPr="00FF430B">
              <w:rPr>
                <w:lang w:val="ro-MD"/>
              </w:rPr>
              <w:t>sub</w:t>
            </w:r>
            <w:r w:rsidR="00460653" w:rsidRPr="00FF430B">
              <w:rPr>
                <w:lang w:val="ro-MD"/>
              </w:rPr>
              <w:t>sechestru;</w:t>
            </w:r>
          </w:p>
          <w:p w14:paraId="0C8C9AEC" w14:textId="77777777" w:rsidR="00460653" w:rsidRPr="00FF430B" w:rsidRDefault="00A101F6" w:rsidP="002F556B">
            <w:pPr>
              <w:pStyle w:val="ListParagraph"/>
              <w:numPr>
                <w:ilvl w:val="0"/>
                <w:numId w:val="14"/>
              </w:numPr>
              <w:tabs>
                <w:tab w:val="clear" w:pos="1134"/>
                <w:tab w:val="left" w:pos="1276"/>
              </w:tabs>
              <w:ind w:left="0"/>
              <w:contextualSpacing/>
              <w:rPr>
                <w:lang w:val="ro-MD"/>
              </w:rPr>
            </w:pPr>
            <w:r w:rsidRPr="00FF430B">
              <w:rPr>
                <w:lang w:val="ro-MD"/>
              </w:rPr>
              <w:t xml:space="preserve">b) </w:t>
            </w:r>
            <w:r w:rsidR="00460653" w:rsidRPr="00FF430B">
              <w:rPr>
                <w:lang w:val="ro-MD"/>
              </w:rPr>
              <w:t xml:space="preserve">Antreprenorul nu începe lucrările fără să aibă un motiv justificat sau nu reia lucrările suspendate, în termen rezonabil de la primirea dispoziţiei scrise de reîncepere a lucrărilor; </w:t>
            </w:r>
          </w:p>
          <w:p w14:paraId="0920120D" w14:textId="77777777" w:rsidR="00460653" w:rsidRPr="00FF430B" w:rsidRDefault="007323B6" w:rsidP="002F556B">
            <w:pPr>
              <w:pStyle w:val="ListParagraph"/>
              <w:numPr>
                <w:ilvl w:val="0"/>
                <w:numId w:val="14"/>
              </w:numPr>
              <w:tabs>
                <w:tab w:val="clear" w:pos="1134"/>
                <w:tab w:val="left" w:pos="1276"/>
              </w:tabs>
              <w:ind w:left="0"/>
              <w:contextualSpacing/>
              <w:rPr>
                <w:lang w:val="ro-MD"/>
              </w:rPr>
            </w:pPr>
            <w:r w:rsidRPr="00FF430B">
              <w:rPr>
                <w:lang w:val="ro-MD"/>
              </w:rPr>
              <w:t xml:space="preserve">c) </w:t>
            </w:r>
            <w:r w:rsidR="00460653" w:rsidRPr="00FF430B">
              <w:rPr>
                <w:lang w:val="ro-MD"/>
              </w:rPr>
              <w:t xml:space="preserve">Antreprenorul nu a îndepărtat materialele necorespunzătoare de pe şantier sau nu a refăcut o lucrare în termenul stabilit </w:t>
            </w:r>
            <w:r w:rsidR="001873A6" w:rsidRPr="00FF430B">
              <w:rPr>
                <w:lang w:val="ro-MD"/>
              </w:rPr>
              <w:t>de către beneficiar</w:t>
            </w:r>
            <w:r w:rsidR="00460653" w:rsidRPr="00FF430B">
              <w:rPr>
                <w:lang w:val="ro-MD"/>
              </w:rPr>
              <w:t>;</w:t>
            </w:r>
          </w:p>
          <w:p w14:paraId="2E6126AF" w14:textId="77777777" w:rsidR="00460653" w:rsidRPr="00FF430B" w:rsidRDefault="007323B6" w:rsidP="002F556B">
            <w:pPr>
              <w:pStyle w:val="ListParagraph"/>
              <w:numPr>
                <w:ilvl w:val="0"/>
                <w:numId w:val="14"/>
              </w:numPr>
              <w:tabs>
                <w:tab w:val="clear" w:pos="1134"/>
                <w:tab w:val="left" w:pos="1276"/>
              </w:tabs>
              <w:ind w:left="0"/>
              <w:contextualSpacing/>
              <w:rPr>
                <w:lang w:val="ro-MD"/>
              </w:rPr>
            </w:pPr>
            <w:r w:rsidRPr="00FF430B">
              <w:rPr>
                <w:lang w:val="ro-MD"/>
              </w:rPr>
              <w:t xml:space="preserve">d) </w:t>
            </w:r>
            <w:r w:rsidR="00460653" w:rsidRPr="00FF430B">
              <w:rPr>
                <w:lang w:val="ro-MD"/>
              </w:rPr>
              <w:t>Beneficiarul notifică antreprenorul că din motive neprevăzute şi datorită unor conjuncturi economice este</w:t>
            </w:r>
            <w:r w:rsidR="0001066E" w:rsidRPr="00FF430B">
              <w:rPr>
                <w:lang w:val="ro-MD"/>
              </w:rPr>
              <w:t xml:space="preserve"> în</w:t>
            </w:r>
            <w:r w:rsidR="00460653" w:rsidRPr="00FF430B">
              <w:rPr>
                <w:lang w:val="ro-MD"/>
              </w:rPr>
              <w:t xml:space="preserve"> imposibil</w:t>
            </w:r>
            <w:r w:rsidR="0001066E" w:rsidRPr="00FF430B">
              <w:rPr>
                <w:lang w:val="ro-MD"/>
              </w:rPr>
              <w:t>itate</w:t>
            </w:r>
            <w:r w:rsidR="00892A6D" w:rsidRPr="00FF430B">
              <w:rPr>
                <w:lang w:val="ro-MD"/>
              </w:rPr>
              <w:t xml:space="preserve"> de a </w:t>
            </w:r>
            <w:r w:rsidR="00460653" w:rsidRPr="00FF430B">
              <w:rPr>
                <w:lang w:val="ro-MD"/>
              </w:rPr>
              <w:t>continu</w:t>
            </w:r>
            <w:r w:rsidR="00892A6D" w:rsidRPr="00FF430B">
              <w:rPr>
                <w:lang w:val="ro-MD"/>
              </w:rPr>
              <w:t>a</w:t>
            </w:r>
            <w:r w:rsidR="00460653" w:rsidRPr="00FF430B">
              <w:rPr>
                <w:lang w:val="ro-MD"/>
              </w:rPr>
              <w:t xml:space="preserve"> îndeplinirea obligaţiunilor contractuale. </w:t>
            </w:r>
          </w:p>
          <w:p w14:paraId="6015D69F" w14:textId="77777777" w:rsidR="00460653" w:rsidRPr="00FF430B" w:rsidRDefault="007323B6" w:rsidP="002F556B">
            <w:pPr>
              <w:pStyle w:val="NormalWeb"/>
              <w:numPr>
                <w:ilvl w:val="1"/>
                <w:numId w:val="17"/>
              </w:numPr>
              <w:tabs>
                <w:tab w:val="left" w:pos="567"/>
              </w:tabs>
              <w:ind w:left="0" w:hanging="567"/>
              <w:rPr>
                <w:lang w:val="ro-MD"/>
              </w:rPr>
            </w:pPr>
            <w:r w:rsidRPr="00FF430B">
              <w:rPr>
                <w:lang w:val="ro-MD"/>
              </w:rPr>
              <w:t xml:space="preserve">12.3. </w:t>
            </w:r>
            <w:r w:rsidR="00460653" w:rsidRPr="00FF430B">
              <w:rPr>
                <w:lang w:val="ro-MD"/>
              </w:rPr>
              <w:t xml:space="preserve">Contractul se consideră </w:t>
            </w:r>
            <w:r w:rsidR="00BB2CB2" w:rsidRPr="00FF430B">
              <w:rPr>
                <w:lang w:val="ro-MD"/>
              </w:rPr>
              <w:t>rezolvit</w:t>
            </w:r>
            <w:r w:rsidR="00460653" w:rsidRPr="00FF430B">
              <w:rPr>
                <w:lang w:val="ro-MD"/>
              </w:rPr>
              <w:t>, dacă partea contractantă va comunica în scris cele</w:t>
            </w:r>
            <w:r w:rsidRPr="00FF430B">
              <w:rPr>
                <w:lang w:val="ro-MD"/>
              </w:rPr>
              <w:t>i</w:t>
            </w:r>
            <w:r w:rsidR="00460653" w:rsidRPr="00FF430B">
              <w:rPr>
                <w:lang w:val="ro-MD"/>
              </w:rPr>
              <w:t>lalte părţi contractante în termen de 15 zile motivele indicate la punctele 1</w:t>
            </w:r>
            <w:r w:rsidR="00D379F6" w:rsidRPr="00FF430B">
              <w:rPr>
                <w:lang w:val="ro-MD"/>
              </w:rPr>
              <w:t>2</w:t>
            </w:r>
            <w:r w:rsidR="00460653" w:rsidRPr="00FF430B">
              <w:rPr>
                <w:lang w:val="ro-MD"/>
              </w:rPr>
              <w:t>.1 şi 1</w:t>
            </w:r>
            <w:r w:rsidR="00D379F6" w:rsidRPr="00FF430B">
              <w:rPr>
                <w:lang w:val="ro-MD"/>
              </w:rPr>
              <w:t>2</w:t>
            </w:r>
            <w:r w:rsidR="00460653" w:rsidRPr="00FF430B">
              <w:rPr>
                <w:lang w:val="ro-MD"/>
              </w:rPr>
              <w:t xml:space="preserve">.2 din prezentul contract.  </w:t>
            </w:r>
          </w:p>
          <w:p w14:paraId="40D783CE" w14:textId="77777777" w:rsidR="00460653" w:rsidRPr="00FF430B" w:rsidRDefault="007323B6" w:rsidP="002F556B">
            <w:pPr>
              <w:pStyle w:val="NormalWeb"/>
              <w:numPr>
                <w:ilvl w:val="1"/>
                <w:numId w:val="17"/>
              </w:numPr>
              <w:tabs>
                <w:tab w:val="left" w:pos="567"/>
              </w:tabs>
              <w:ind w:left="0" w:hanging="567"/>
              <w:rPr>
                <w:lang w:val="ro-MD"/>
              </w:rPr>
            </w:pPr>
            <w:r w:rsidRPr="00FF430B">
              <w:rPr>
                <w:lang w:val="ro-MD"/>
              </w:rPr>
              <w:t xml:space="preserve">12.4. </w:t>
            </w:r>
            <w:r w:rsidR="00460653" w:rsidRPr="00FF430B">
              <w:rPr>
                <w:lang w:val="ro-MD"/>
              </w:rPr>
              <w:t xml:space="preserve">Beneficiarul, în caz de </w:t>
            </w:r>
            <w:r w:rsidR="00BB2CB2" w:rsidRPr="00FF430B">
              <w:rPr>
                <w:lang w:val="ro-MD"/>
              </w:rPr>
              <w:t>rezoluțiune</w:t>
            </w:r>
            <w:r w:rsidR="00460653" w:rsidRPr="00FF430B">
              <w:rPr>
                <w:lang w:val="ro-MD"/>
              </w:rPr>
              <w:t>a contractului, va convoca comisia de recepţie care va efectua recepţia cantitativă şi calitativ</w:t>
            </w:r>
            <w:r w:rsidR="00D74B95" w:rsidRPr="00FF430B">
              <w:rPr>
                <w:lang w:val="ro-MD"/>
              </w:rPr>
              <w:t>ă</w:t>
            </w:r>
            <w:r w:rsidR="00460653" w:rsidRPr="00FF430B">
              <w:rPr>
                <w:lang w:val="ro-MD"/>
              </w:rPr>
              <w:t xml:space="preserve"> a lucrărilor executate</w:t>
            </w:r>
            <w:r w:rsidR="00D74B95" w:rsidRPr="00FF430B">
              <w:rPr>
                <w:lang w:val="ro-MD"/>
              </w:rPr>
              <w:t>,</w:t>
            </w:r>
            <w:r w:rsidR="00C33344" w:rsidRPr="00FF430B">
              <w:rPr>
                <w:lang w:val="ro-MD"/>
              </w:rPr>
              <w:t xml:space="preserve"> </w:t>
            </w:r>
            <w:r w:rsidR="00D74B95" w:rsidRPr="00FF430B">
              <w:rPr>
                <w:lang w:val="ro-MD"/>
              </w:rPr>
              <w:t xml:space="preserve">în maximum 15 zile de la data </w:t>
            </w:r>
            <w:r w:rsidR="00BB2CB2" w:rsidRPr="00FF430B">
              <w:rPr>
                <w:lang w:val="ro-MD"/>
              </w:rPr>
              <w:t>rezoluțiunii</w:t>
            </w:r>
            <w:r w:rsidR="00C33344" w:rsidRPr="00FF430B">
              <w:rPr>
                <w:lang w:val="ro-MD"/>
              </w:rPr>
              <w:t xml:space="preserve"> </w:t>
            </w:r>
            <w:r w:rsidR="00D74B95" w:rsidRPr="00FF430B">
              <w:rPr>
                <w:lang w:val="ro-MD"/>
              </w:rPr>
              <w:t>contractului.</w:t>
            </w:r>
          </w:p>
          <w:p w14:paraId="26E83AD9" w14:textId="77777777" w:rsidR="00460653" w:rsidRPr="00FF430B" w:rsidRDefault="007323B6" w:rsidP="002F556B">
            <w:pPr>
              <w:pStyle w:val="NormalWeb"/>
              <w:numPr>
                <w:ilvl w:val="1"/>
                <w:numId w:val="17"/>
              </w:numPr>
              <w:tabs>
                <w:tab w:val="left" w:pos="567"/>
              </w:tabs>
              <w:ind w:left="0" w:hanging="567"/>
              <w:rPr>
                <w:lang w:val="ro-MD"/>
              </w:rPr>
            </w:pPr>
            <w:r w:rsidRPr="00FF430B">
              <w:rPr>
                <w:lang w:val="ro-MD"/>
              </w:rPr>
              <w:t xml:space="preserve">12.5. </w:t>
            </w:r>
            <w:r w:rsidR="00460653" w:rsidRPr="00FF430B">
              <w:rPr>
                <w:lang w:val="ro-MD"/>
              </w:rPr>
              <w:t xml:space="preserve">În cazul </w:t>
            </w:r>
            <w:r w:rsidR="00BB2CB2" w:rsidRPr="00FF430B">
              <w:rPr>
                <w:lang w:val="ro-MD"/>
              </w:rPr>
              <w:t>rezoluțiunii</w:t>
            </w:r>
            <w:r w:rsidR="00C33344" w:rsidRPr="00FF430B">
              <w:rPr>
                <w:lang w:val="ro-MD"/>
              </w:rPr>
              <w:t xml:space="preserve"> </w:t>
            </w:r>
            <w:r w:rsidR="00460653" w:rsidRPr="00FF430B">
              <w:rPr>
                <w:lang w:val="ro-MD"/>
              </w:rPr>
              <w:t xml:space="preserve">contractului, Beneficiarul va întocmi situaţia lucrărilor efectiv executate, inventarul materialelor, utilajelor şi lucrărilor provizorii, după care se vor stabili sumele care urmează să le plătească în conformitate cu prevederile contractului, precum şi daunele pe care trebuie să le suporte Antreprenorul din vina căruia s-a </w:t>
            </w:r>
            <w:r w:rsidR="00BB2CB2" w:rsidRPr="00FF430B">
              <w:rPr>
                <w:lang w:val="ro-MD"/>
              </w:rPr>
              <w:t>rezolvit</w:t>
            </w:r>
            <w:r w:rsidR="00C33344" w:rsidRPr="00FF430B">
              <w:rPr>
                <w:lang w:val="ro-MD"/>
              </w:rPr>
              <w:t xml:space="preserve"> </w:t>
            </w:r>
            <w:r w:rsidR="00460653" w:rsidRPr="00FF430B">
              <w:rPr>
                <w:lang w:val="ro-MD"/>
              </w:rPr>
              <w:t xml:space="preserve">contractul. </w:t>
            </w:r>
          </w:p>
          <w:p w14:paraId="36265579" w14:textId="77777777" w:rsidR="00460653" w:rsidRPr="00FF430B" w:rsidRDefault="007323B6" w:rsidP="002F556B">
            <w:pPr>
              <w:pStyle w:val="NormalWeb"/>
              <w:numPr>
                <w:ilvl w:val="1"/>
                <w:numId w:val="17"/>
              </w:numPr>
              <w:tabs>
                <w:tab w:val="left" w:pos="567"/>
              </w:tabs>
              <w:ind w:left="0" w:hanging="567"/>
              <w:rPr>
                <w:lang w:val="ro-MD"/>
              </w:rPr>
            </w:pPr>
            <w:r w:rsidRPr="00FF430B">
              <w:rPr>
                <w:lang w:val="ro-MD"/>
              </w:rPr>
              <w:t xml:space="preserve">12.6. </w:t>
            </w:r>
            <w:r w:rsidR="00460653" w:rsidRPr="00FF430B">
              <w:rPr>
                <w:lang w:val="ro-MD"/>
              </w:rPr>
              <w:t>După rez</w:t>
            </w:r>
            <w:r w:rsidR="00892A6D" w:rsidRPr="00FF430B">
              <w:rPr>
                <w:lang w:val="ro-MD"/>
              </w:rPr>
              <w:t>oluțiunea</w:t>
            </w:r>
            <w:r w:rsidR="00460653" w:rsidRPr="00FF430B">
              <w:rPr>
                <w:lang w:val="ro-MD"/>
              </w:rPr>
              <w:t xml:space="preserve"> contractului, Beneficiarul poate continua execuţia lucrărilor cu respectarea prevederilor legale. </w:t>
            </w:r>
          </w:p>
          <w:p w14:paraId="77A9D719" w14:textId="77777777" w:rsidR="00E22640" w:rsidRPr="00FF430B" w:rsidRDefault="00E22640" w:rsidP="00E22640">
            <w:pPr>
              <w:pStyle w:val="NormalWeb"/>
              <w:tabs>
                <w:tab w:val="left" w:pos="567"/>
                <w:tab w:val="left" w:pos="2070"/>
              </w:tabs>
              <w:ind w:firstLine="0"/>
              <w:rPr>
                <w:lang w:val="ro-MD"/>
              </w:rPr>
            </w:pPr>
            <w:r w:rsidRPr="00FF430B">
              <w:rPr>
                <w:lang w:val="ro-MD"/>
              </w:rPr>
              <w:t>12.7. Cazuri specifice de încetare a contractului de achiziţii publice:</w:t>
            </w:r>
          </w:p>
          <w:p w14:paraId="49ADD99C" w14:textId="15DBE3A9" w:rsidR="00E22640" w:rsidRPr="00FF430B" w:rsidRDefault="00E22640" w:rsidP="00E22640">
            <w:pPr>
              <w:pStyle w:val="NormalWeb"/>
              <w:tabs>
                <w:tab w:val="left" w:pos="567"/>
                <w:tab w:val="left" w:pos="2070"/>
              </w:tabs>
              <w:ind w:firstLine="284"/>
              <w:rPr>
                <w:lang w:val="ro-MD"/>
              </w:rPr>
            </w:pPr>
            <w:r w:rsidRPr="00FF430B">
              <w:rPr>
                <w:lang w:val="ro-MD"/>
              </w:rPr>
              <w:t xml:space="preserve">     </w:t>
            </w:r>
            <w:r w:rsidR="00F168DC" w:rsidRPr="00FF430B">
              <w:rPr>
                <w:lang w:val="ro-MD"/>
              </w:rPr>
              <w:t>Beneficiarul</w:t>
            </w:r>
            <w:r w:rsidRPr="00FF430B">
              <w:rPr>
                <w:lang w:val="ro-MD"/>
              </w:rPr>
              <w:t xml:space="preserve"> are dreptul de a </w:t>
            </w:r>
            <w:r w:rsidR="0060188C" w:rsidRPr="00FF430B">
              <w:rPr>
                <w:lang w:val="ro-MD"/>
              </w:rPr>
              <w:t>rezolvi</w:t>
            </w:r>
            <w:r w:rsidR="00C33344" w:rsidRPr="00FF430B">
              <w:rPr>
                <w:lang w:val="ro-MD"/>
              </w:rPr>
              <w:t xml:space="preserve"> </w:t>
            </w:r>
            <w:r w:rsidRPr="00FF430B">
              <w:rPr>
                <w:lang w:val="ro-MD"/>
              </w:rPr>
              <w:t>unilateral un contract de achiziţii publice în perioada de valabilitate a acestuia în una dintre următoarele situaţii:</w:t>
            </w:r>
          </w:p>
          <w:p w14:paraId="2D821582" w14:textId="57F8FC30" w:rsidR="00E22640" w:rsidRPr="00FF430B" w:rsidRDefault="00E22640" w:rsidP="00E22640">
            <w:pPr>
              <w:pStyle w:val="NormalWeb"/>
              <w:tabs>
                <w:tab w:val="left" w:pos="567"/>
                <w:tab w:val="left" w:pos="2070"/>
              </w:tabs>
              <w:rPr>
                <w:lang w:val="ro-MD"/>
              </w:rPr>
            </w:pPr>
            <w:r w:rsidRPr="00FF430B">
              <w:rPr>
                <w:lang w:val="ro-MD"/>
              </w:rPr>
              <w:t xml:space="preserve">    a) contractantul se afla, la momentul atribuirii lui, în una dintre situaţiile care ar fi determinat excluderea sa din proce</w:t>
            </w:r>
            <w:r w:rsidR="00C33344" w:rsidRPr="00FF430B">
              <w:rPr>
                <w:lang w:val="ro-MD"/>
              </w:rPr>
              <w:t>dura de atribuire potrivit art.</w:t>
            </w:r>
            <w:r w:rsidR="00DF4DCF">
              <w:rPr>
                <w:lang w:val="ro-MD"/>
              </w:rPr>
              <w:t xml:space="preserve"> </w:t>
            </w:r>
            <w:r w:rsidRPr="00FF430B">
              <w:rPr>
                <w:lang w:val="ro-MD"/>
              </w:rPr>
              <w:t>19</w:t>
            </w:r>
            <w:r w:rsidR="00802287" w:rsidRPr="00FF430B">
              <w:rPr>
                <w:lang w:val="ro-MD"/>
              </w:rPr>
              <w:t xml:space="preserve"> al Legii </w:t>
            </w:r>
            <w:r w:rsidR="0060188C" w:rsidRPr="00FF430B">
              <w:rPr>
                <w:lang w:val="ro-MD"/>
              </w:rPr>
              <w:t>nr.</w:t>
            </w:r>
            <w:r w:rsidR="00FF5CB2">
              <w:rPr>
                <w:lang w:val="ro-MD"/>
              </w:rPr>
              <w:t xml:space="preserve"> </w:t>
            </w:r>
            <w:r w:rsidR="00802287" w:rsidRPr="00FF430B">
              <w:rPr>
                <w:lang w:val="ro-MD"/>
              </w:rPr>
              <w:t>131/2015 privind achizițiile publice</w:t>
            </w:r>
            <w:r w:rsidRPr="00FF430B">
              <w:rPr>
                <w:lang w:val="ro-MD"/>
              </w:rPr>
              <w:t>;</w:t>
            </w:r>
          </w:p>
          <w:p w14:paraId="727FDBEA" w14:textId="16282731" w:rsidR="00E22640" w:rsidRPr="00FF430B" w:rsidRDefault="00E22640" w:rsidP="00E22640">
            <w:pPr>
              <w:pStyle w:val="NormalWeb"/>
              <w:tabs>
                <w:tab w:val="left" w:pos="567"/>
                <w:tab w:val="left" w:pos="2070"/>
              </w:tabs>
              <w:rPr>
                <w:lang w:val="ro-MD"/>
              </w:rPr>
            </w:pPr>
            <w:r w:rsidRPr="00FF430B">
              <w:rPr>
                <w:lang w:val="ro-MD"/>
              </w:rPr>
              <w:t xml:space="preserve">    b) contractul a făcut obiectul unei modificări substanțiale care necesita o nouă procedură de achiziție publică în conformitate cu art. 76</w:t>
            </w:r>
            <w:r w:rsidR="00802287" w:rsidRPr="00FF430B">
              <w:rPr>
                <w:lang w:val="ro-MD"/>
              </w:rPr>
              <w:t xml:space="preserve"> al Legii </w:t>
            </w:r>
            <w:r w:rsidR="0060188C" w:rsidRPr="00FF430B">
              <w:rPr>
                <w:lang w:val="ro-MD"/>
              </w:rPr>
              <w:t>nr.</w:t>
            </w:r>
            <w:r w:rsidR="00DF4DCF">
              <w:rPr>
                <w:lang w:val="ro-MD"/>
              </w:rPr>
              <w:t xml:space="preserve"> </w:t>
            </w:r>
            <w:r w:rsidR="00802287" w:rsidRPr="00FF430B">
              <w:rPr>
                <w:lang w:val="ro-MD"/>
              </w:rPr>
              <w:t>131/2015 privind achizițiile publice</w:t>
            </w:r>
            <w:r w:rsidRPr="00FF430B">
              <w:rPr>
                <w:lang w:val="ro-MD"/>
              </w:rPr>
              <w:t>;</w:t>
            </w:r>
          </w:p>
          <w:p w14:paraId="2E2488FC" w14:textId="1D7433BB" w:rsidR="00E22640" w:rsidRPr="00FF430B" w:rsidRDefault="00E22640" w:rsidP="00E22640">
            <w:pPr>
              <w:pStyle w:val="NormalWeb"/>
              <w:tabs>
                <w:tab w:val="left" w:pos="567"/>
                <w:tab w:val="left" w:pos="2070"/>
              </w:tabs>
              <w:rPr>
                <w:lang w:val="ro-MD"/>
              </w:rPr>
            </w:pPr>
            <w:r w:rsidRPr="00FF430B">
              <w:rPr>
                <w:lang w:val="ro-MD"/>
              </w:rPr>
              <w:t xml:space="preserve">    c) contractul nu ar fi trebuit să fie atribui</w:t>
            </w:r>
            <w:r w:rsidR="00C33344" w:rsidRPr="00FF430B">
              <w:rPr>
                <w:lang w:val="ro-MD"/>
              </w:rPr>
              <w:t>t contractantului respectiv, avâ</w:t>
            </w:r>
            <w:r w:rsidRPr="00FF430B">
              <w:rPr>
                <w:lang w:val="ro-MD"/>
              </w:rPr>
              <w:t xml:space="preserve">nd în vedere o încălcare gravă a obligaţiilor ce rezultă din </w:t>
            </w:r>
            <w:r w:rsidR="00802287" w:rsidRPr="00FF430B">
              <w:rPr>
                <w:lang w:val="ro-MD"/>
              </w:rPr>
              <w:t xml:space="preserve">Legea </w:t>
            </w:r>
            <w:r w:rsidR="0060188C" w:rsidRPr="00FF430B">
              <w:rPr>
                <w:lang w:val="ro-MD"/>
              </w:rPr>
              <w:t>nr.</w:t>
            </w:r>
            <w:r w:rsidR="00DF4DCF">
              <w:rPr>
                <w:lang w:val="ro-MD"/>
              </w:rPr>
              <w:t xml:space="preserve"> </w:t>
            </w:r>
            <w:r w:rsidR="00802287" w:rsidRPr="00FF430B">
              <w:rPr>
                <w:lang w:val="ro-MD"/>
              </w:rPr>
              <w:t>131/2015 priviind achizițiile publice</w:t>
            </w:r>
            <w:r w:rsidRPr="00FF430B">
              <w:rPr>
                <w:lang w:val="ro-MD"/>
              </w:rPr>
              <w:t xml:space="preserve"> și/sau tratatele internaţionale la care Republica Moldova este parte, care a fost constatată printr-o decizie a unei instanțe judecătorești naționale sau, după caz, internaționale.</w:t>
            </w:r>
          </w:p>
          <w:p w14:paraId="4AA7F174" w14:textId="77777777" w:rsidR="00E22640" w:rsidRPr="00FF430B" w:rsidRDefault="00E22640" w:rsidP="00802287">
            <w:pPr>
              <w:pStyle w:val="NormalWeb"/>
              <w:tabs>
                <w:tab w:val="left" w:pos="567"/>
                <w:tab w:val="left" w:pos="2070"/>
              </w:tabs>
              <w:ind w:firstLine="0"/>
              <w:rPr>
                <w:lang w:val="ro-MD"/>
              </w:rPr>
            </w:pPr>
          </w:p>
          <w:p w14:paraId="27E6DB0A" w14:textId="77777777" w:rsidR="00460653" w:rsidRPr="00FF430B" w:rsidRDefault="007323B6" w:rsidP="002F556B">
            <w:pPr>
              <w:pStyle w:val="ListParagraph"/>
              <w:numPr>
                <w:ilvl w:val="0"/>
                <w:numId w:val="17"/>
              </w:numPr>
              <w:tabs>
                <w:tab w:val="clear" w:pos="1134"/>
                <w:tab w:val="left" w:pos="3705"/>
              </w:tabs>
              <w:ind w:left="0"/>
              <w:contextualSpacing/>
              <w:rPr>
                <w:lang w:val="ro-MD"/>
              </w:rPr>
            </w:pPr>
            <w:r w:rsidRPr="00FF430B">
              <w:rPr>
                <w:b/>
                <w:lang w:val="ro-MD"/>
              </w:rPr>
              <w:t xml:space="preserve">13. </w:t>
            </w:r>
            <w:r w:rsidR="00460653" w:rsidRPr="00FF430B">
              <w:rPr>
                <w:b/>
                <w:lang w:val="ro-MD"/>
              </w:rPr>
              <w:t>DISPOZIŢII FINALE</w:t>
            </w:r>
          </w:p>
          <w:p w14:paraId="5E6DD7B0" w14:textId="77777777" w:rsidR="00460653" w:rsidRPr="00FF430B" w:rsidRDefault="007323B6" w:rsidP="002F556B">
            <w:pPr>
              <w:pStyle w:val="NormalWeb"/>
              <w:numPr>
                <w:ilvl w:val="1"/>
                <w:numId w:val="17"/>
              </w:numPr>
              <w:tabs>
                <w:tab w:val="left" w:pos="567"/>
              </w:tabs>
              <w:ind w:left="0" w:hanging="567"/>
              <w:rPr>
                <w:lang w:val="ro-MD"/>
              </w:rPr>
            </w:pPr>
            <w:r w:rsidRPr="00FF430B">
              <w:rPr>
                <w:lang w:val="ro-MD"/>
              </w:rPr>
              <w:t xml:space="preserve">13.1. </w:t>
            </w:r>
            <w:r w:rsidR="00460653" w:rsidRPr="00FF430B">
              <w:rPr>
                <w:lang w:val="ro-MD"/>
              </w:rPr>
              <w:t xml:space="preserve">Următoarele documente vor fi citite şi vor fi interpretate ca fiind parte integrantă a prezentului contract: </w:t>
            </w:r>
          </w:p>
          <w:p w14:paraId="36F85899" w14:textId="77777777" w:rsidR="00460653" w:rsidRPr="00FF430B" w:rsidRDefault="007323B6" w:rsidP="002F556B">
            <w:pPr>
              <w:numPr>
                <w:ilvl w:val="0"/>
                <w:numId w:val="13"/>
              </w:numPr>
              <w:tabs>
                <w:tab w:val="left" w:pos="1276"/>
              </w:tabs>
              <w:ind w:left="0" w:hanging="425"/>
              <w:jc w:val="both"/>
              <w:rPr>
                <w:lang w:val="ro-MD"/>
              </w:rPr>
            </w:pPr>
            <w:r w:rsidRPr="00FF430B">
              <w:rPr>
                <w:lang w:val="ro-MD"/>
              </w:rPr>
              <w:t xml:space="preserve">a) </w:t>
            </w:r>
            <w:r w:rsidR="00460653" w:rsidRPr="00FF430B">
              <w:rPr>
                <w:lang w:val="ro-MD"/>
              </w:rPr>
              <w:t>Caietul de sarcini;</w:t>
            </w:r>
          </w:p>
          <w:p w14:paraId="706BC15E" w14:textId="77777777" w:rsidR="00D379F6" w:rsidRPr="00FF430B" w:rsidRDefault="007323B6" w:rsidP="002F556B">
            <w:pPr>
              <w:numPr>
                <w:ilvl w:val="0"/>
                <w:numId w:val="13"/>
              </w:numPr>
              <w:tabs>
                <w:tab w:val="left" w:pos="1276"/>
              </w:tabs>
              <w:ind w:left="0" w:hanging="425"/>
              <w:jc w:val="both"/>
              <w:rPr>
                <w:lang w:val="ro-MD"/>
              </w:rPr>
            </w:pPr>
            <w:r w:rsidRPr="00FF430B">
              <w:rPr>
                <w:lang w:val="ro-MD"/>
              </w:rPr>
              <w:t xml:space="preserve">b) </w:t>
            </w:r>
            <w:r w:rsidR="00460653" w:rsidRPr="00FF430B">
              <w:rPr>
                <w:lang w:val="ro-MD"/>
              </w:rPr>
              <w:t>Propunerea tehnică</w:t>
            </w:r>
            <w:r w:rsidR="00D379F6" w:rsidRPr="00FF430B">
              <w:rPr>
                <w:lang w:val="ro-MD"/>
              </w:rPr>
              <w:t>;</w:t>
            </w:r>
          </w:p>
          <w:p w14:paraId="70E6208B" w14:textId="77777777" w:rsidR="00460653" w:rsidRPr="00FF430B" w:rsidRDefault="007323B6" w:rsidP="002F556B">
            <w:pPr>
              <w:numPr>
                <w:ilvl w:val="0"/>
                <w:numId w:val="13"/>
              </w:numPr>
              <w:tabs>
                <w:tab w:val="left" w:pos="1276"/>
              </w:tabs>
              <w:ind w:left="0" w:hanging="425"/>
              <w:jc w:val="both"/>
              <w:rPr>
                <w:lang w:val="ro-MD"/>
              </w:rPr>
            </w:pPr>
            <w:r w:rsidRPr="00FF430B">
              <w:rPr>
                <w:lang w:val="ro-MD"/>
              </w:rPr>
              <w:t xml:space="preserve">c) </w:t>
            </w:r>
            <w:r w:rsidR="00D74B95" w:rsidRPr="00FF430B">
              <w:rPr>
                <w:lang w:val="ro-MD"/>
              </w:rPr>
              <w:t>Propunerea</w:t>
            </w:r>
            <w:r w:rsidR="00C33344" w:rsidRPr="00FF430B">
              <w:rPr>
                <w:lang w:val="ro-MD"/>
              </w:rPr>
              <w:t xml:space="preserve"> </w:t>
            </w:r>
            <w:r w:rsidR="00460653" w:rsidRPr="00FF430B">
              <w:rPr>
                <w:lang w:val="ro-MD"/>
              </w:rPr>
              <w:t>financiară;</w:t>
            </w:r>
          </w:p>
          <w:p w14:paraId="477B55D4" w14:textId="77777777" w:rsidR="00460653" w:rsidRPr="00FF430B" w:rsidRDefault="007323B6" w:rsidP="002F556B">
            <w:pPr>
              <w:numPr>
                <w:ilvl w:val="0"/>
                <w:numId w:val="13"/>
              </w:numPr>
              <w:tabs>
                <w:tab w:val="left" w:pos="1276"/>
              </w:tabs>
              <w:ind w:left="0" w:hanging="425"/>
              <w:jc w:val="both"/>
              <w:rPr>
                <w:lang w:val="ro-MD"/>
              </w:rPr>
            </w:pPr>
            <w:r w:rsidRPr="00FF430B">
              <w:rPr>
                <w:lang w:val="ro-MD"/>
              </w:rPr>
              <w:t xml:space="preserve">d) </w:t>
            </w:r>
            <w:r w:rsidR="00460653" w:rsidRPr="00FF430B">
              <w:rPr>
                <w:lang w:val="ro-MD"/>
              </w:rPr>
              <w:t xml:space="preserve">Graficul de </w:t>
            </w:r>
            <w:r w:rsidR="00D74B95" w:rsidRPr="00FF430B">
              <w:rPr>
                <w:lang w:val="ro-MD"/>
              </w:rPr>
              <w:t>execu</w:t>
            </w:r>
            <w:r w:rsidR="00071859" w:rsidRPr="00FF430B">
              <w:rPr>
                <w:lang w:val="ro-MD"/>
              </w:rPr>
              <w:t xml:space="preserve">tare a lucrărilor </w:t>
            </w:r>
            <w:r w:rsidR="00460653" w:rsidRPr="00FF430B">
              <w:rPr>
                <w:lang w:val="ro-MD"/>
              </w:rPr>
              <w:t xml:space="preserve">; </w:t>
            </w:r>
          </w:p>
          <w:p w14:paraId="61987E0E" w14:textId="77777777" w:rsidR="00460653" w:rsidRPr="00FF430B" w:rsidRDefault="007323B6" w:rsidP="002F556B">
            <w:pPr>
              <w:numPr>
                <w:ilvl w:val="0"/>
                <w:numId w:val="13"/>
              </w:numPr>
              <w:tabs>
                <w:tab w:val="left" w:pos="1276"/>
              </w:tabs>
              <w:ind w:left="0" w:hanging="425"/>
              <w:jc w:val="both"/>
              <w:rPr>
                <w:lang w:val="ro-MD"/>
              </w:rPr>
            </w:pPr>
            <w:r w:rsidRPr="00FF430B">
              <w:rPr>
                <w:lang w:val="ro-MD"/>
              </w:rPr>
              <w:t xml:space="preserve">e) </w:t>
            </w:r>
            <w:r w:rsidR="00460653" w:rsidRPr="00FF430B">
              <w:rPr>
                <w:lang w:val="ro-MD"/>
              </w:rPr>
              <w:t>Garanția de bună execuție.</w:t>
            </w:r>
          </w:p>
          <w:p w14:paraId="3228C956" w14:textId="77777777" w:rsidR="00460653" w:rsidRPr="00FF430B" w:rsidRDefault="007323B6" w:rsidP="002F556B">
            <w:pPr>
              <w:pStyle w:val="NormalWeb"/>
              <w:numPr>
                <w:ilvl w:val="1"/>
                <w:numId w:val="17"/>
              </w:numPr>
              <w:tabs>
                <w:tab w:val="left" w:pos="567"/>
              </w:tabs>
              <w:ind w:left="0" w:hanging="567"/>
              <w:rPr>
                <w:lang w:val="ro-MD"/>
              </w:rPr>
            </w:pPr>
            <w:r w:rsidRPr="00FF430B">
              <w:rPr>
                <w:lang w:val="ro-MD"/>
              </w:rPr>
              <w:t xml:space="preserve">13.2. </w:t>
            </w:r>
            <w:r w:rsidR="00460653" w:rsidRPr="00FF430B">
              <w:rPr>
                <w:lang w:val="ro-MD"/>
              </w:rPr>
              <w:t>Documentele contractului vor fi întocmite în limba română.</w:t>
            </w:r>
          </w:p>
          <w:p w14:paraId="61C0B172" w14:textId="77777777" w:rsidR="00D379F6" w:rsidRPr="00FF430B" w:rsidRDefault="007323B6" w:rsidP="002F556B">
            <w:pPr>
              <w:pStyle w:val="NormalWeb"/>
              <w:numPr>
                <w:ilvl w:val="1"/>
                <w:numId w:val="17"/>
              </w:numPr>
              <w:tabs>
                <w:tab w:val="left" w:pos="567"/>
              </w:tabs>
              <w:ind w:left="0" w:hanging="567"/>
              <w:rPr>
                <w:lang w:val="ro-MD"/>
              </w:rPr>
            </w:pPr>
            <w:r w:rsidRPr="00FF430B">
              <w:rPr>
                <w:lang w:val="ro-MD"/>
              </w:rPr>
              <w:t>13.</w:t>
            </w:r>
            <w:r w:rsidR="001873A6" w:rsidRPr="00FF430B">
              <w:rPr>
                <w:lang w:val="ro-MD"/>
              </w:rPr>
              <w:t>3</w:t>
            </w:r>
            <w:r w:rsidRPr="00FF430B">
              <w:rPr>
                <w:lang w:val="ro-MD"/>
              </w:rPr>
              <w:t xml:space="preserve">. </w:t>
            </w:r>
            <w:r w:rsidR="00D379F6" w:rsidRPr="00FF430B">
              <w:rPr>
                <w:lang w:val="ro-MD"/>
              </w:rPr>
              <w:t>Prezentul Contract reprezintă acordul de voinţă al părţilor</w:t>
            </w:r>
            <w:r w:rsidR="00C33344" w:rsidRPr="00FF430B">
              <w:rPr>
                <w:lang w:val="ro-MD"/>
              </w:rPr>
              <w:t xml:space="preserve"> </w:t>
            </w:r>
            <w:r w:rsidR="00D379F6" w:rsidRPr="00FF430B">
              <w:rPr>
                <w:lang w:val="ro-MD"/>
              </w:rPr>
              <w:t>şi se consideră semnat la data aplicării ultimei semnături de către una dintre părți.</w:t>
            </w:r>
          </w:p>
          <w:p w14:paraId="38644E03" w14:textId="77777777" w:rsidR="00460653" w:rsidRPr="00FF430B" w:rsidRDefault="007323B6" w:rsidP="002F556B">
            <w:pPr>
              <w:pStyle w:val="NormalWeb"/>
              <w:numPr>
                <w:ilvl w:val="1"/>
                <w:numId w:val="17"/>
              </w:numPr>
              <w:tabs>
                <w:tab w:val="left" w:pos="567"/>
                <w:tab w:val="left" w:pos="4005"/>
              </w:tabs>
              <w:ind w:left="0" w:hanging="567"/>
              <w:contextualSpacing/>
              <w:rPr>
                <w:lang w:val="ro-MD"/>
              </w:rPr>
            </w:pPr>
            <w:r w:rsidRPr="00FF430B">
              <w:rPr>
                <w:lang w:val="ro-MD"/>
              </w:rPr>
              <w:t>13.</w:t>
            </w:r>
            <w:r w:rsidR="001873A6" w:rsidRPr="00FF430B">
              <w:rPr>
                <w:lang w:val="ro-MD"/>
              </w:rPr>
              <w:t>4</w:t>
            </w:r>
            <w:r w:rsidRPr="00FF430B">
              <w:rPr>
                <w:lang w:val="ro-MD"/>
              </w:rPr>
              <w:t xml:space="preserve">. </w:t>
            </w:r>
            <w:r w:rsidR="00D379F6" w:rsidRPr="00FF430B">
              <w:rPr>
                <w:lang w:val="ro-MD"/>
              </w:rPr>
              <w:t xml:space="preserve">Pentru confirmarea celor menţionate, </w:t>
            </w:r>
            <w:r w:rsidR="009D3792" w:rsidRPr="00FF430B">
              <w:rPr>
                <w:lang w:val="ro-MD"/>
              </w:rPr>
              <w:t>p</w:t>
            </w:r>
            <w:r w:rsidR="00D379F6" w:rsidRPr="00FF430B">
              <w:rPr>
                <w:lang w:val="ro-MD"/>
              </w:rPr>
              <w:t xml:space="preserve">ărţile au semnat prezentul Contract în conformitate cu legislaţia Republicii Moldova, la data şi anul indicate, </w:t>
            </w:r>
            <w:r w:rsidR="00460653" w:rsidRPr="00FF430B">
              <w:rPr>
                <w:lang w:val="ro-MD"/>
              </w:rPr>
              <w:t xml:space="preserve">fiind valabil până la </w:t>
            </w:r>
            <w:r w:rsidR="00684D44" w:rsidRPr="00FF430B">
              <w:rPr>
                <w:lang w:val="ro-MD"/>
              </w:rPr>
              <w:t>……./</w:t>
            </w:r>
            <w:r w:rsidR="00D379F6" w:rsidRPr="00FF430B">
              <w:rPr>
                <w:lang w:val="ro-MD"/>
              </w:rPr>
              <w:t>recepția finală a lucrărilor</w:t>
            </w:r>
            <w:r w:rsidR="00460653" w:rsidRPr="00FF430B">
              <w:rPr>
                <w:lang w:val="ro-MD"/>
              </w:rPr>
              <w:t>.</w:t>
            </w:r>
          </w:p>
          <w:p w14:paraId="7B119CA2" w14:textId="77777777" w:rsidR="00877B36" w:rsidRPr="00FF430B" w:rsidRDefault="00877B36" w:rsidP="00877B36">
            <w:pPr>
              <w:tabs>
                <w:tab w:val="left" w:pos="2295"/>
              </w:tabs>
              <w:jc w:val="both"/>
              <w:rPr>
                <w:lang w:val="ro-MD"/>
              </w:rPr>
            </w:pPr>
          </w:p>
          <w:p w14:paraId="6DB2E0FE" w14:textId="77777777" w:rsidR="00877B36" w:rsidRPr="00FF430B" w:rsidRDefault="00877B36" w:rsidP="00877B36">
            <w:pPr>
              <w:tabs>
                <w:tab w:val="left" w:pos="2295"/>
              </w:tabs>
              <w:jc w:val="both"/>
              <w:rPr>
                <w:lang w:val="ro-MD"/>
              </w:rPr>
            </w:pPr>
          </w:p>
          <w:p w14:paraId="026E7114" w14:textId="77777777" w:rsidR="00877B36" w:rsidRPr="00FF430B" w:rsidRDefault="00877B36" w:rsidP="00877B36">
            <w:pPr>
              <w:tabs>
                <w:tab w:val="left" w:pos="2295"/>
              </w:tabs>
              <w:jc w:val="both"/>
              <w:rPr>
                <w:lang w:val="ro-MD"/>
              </w:rPr>
            </w:pPr>
          </w:p>
          <w:p w14:paraId="61F4C908" w14:textId="77777777" w:rsidR="00877B36" w:rsidRPr="00FF430B" w:rsidRDefault="00877B36" w:rsidP="00877B36">
            <w:pPr>
              <w:tabs>
                <w:tab w:val="left" w:pos="2295"/>
              </w:tabs>
              <w:jc w:val="both"/>
              <w:rPr>
                <w:lang w:val="ro-MD"/>
              </w:rPr>
            </w:pPr>
          </w:p>
          <w:p w14:paraId="06D11DAA" w14:textId="77777777" w:rsidR="00877B36" w:rsidRPr="00FF430B" w:rsidRDefault="00877B36" w:rsidP="00877B36">
            <w:pPr>
              <w:tabs>
                <w:tab w:val="left" w:pos="2295"/>
              </w:tabs>
              <w:jc w:val="both"/>
              <w:rPr>
                <w:lang w:val="ro-MD"/>
              </w:rPr>
            </w:pPr>
          </w:p>
          <w:p w14:paraId="1F6BC080" w14:textId="77777777" w:rsidR="00877B36" w:rsidRPr="00FF430B" w:rsidRDefault="00877B36" w:rsidP="00877B36">
            <w:pPr>
              <w:tabs>
                <w:tab w:val="left" w:pos="2295"/>
              </w:tabs>
              <w:jc w:val="both"/>
              <w:rPr>
                <w:lang w:val="ro-MD"/>
              </w:rPr>
            </w:pPr>
          </w:p>
          <w:p w14:paraId="03C4BBC1" w14:textId="77777777" w:rsidR="00877B36" w:rsidRPr="00FF430B" w:rsidRDefault="00877B36" w:rsidP="00877B36">
            <w:pPr>
              <w:tabs>
                <w:tab w:val="left" w:pos="2295"/>
              </w:tabs>
              <w:jc w:val="both"/>
              <w:rPr>
                <w:lang w:val="ro-MD"/>
              </w:rPr>
            </w:pPr>
          </w:p>
          <w:p w14:paraId="2D639901" w14:textId="77777777" w:rsidR="00877B36" w:rsidRPr="00FF430B" w:rsidRDefault="00877B36" w:rsidP="00877B36">
            <w:pPr>
              <w:tabs>
                <w:tab w:val="left" w:pos="2295"/>
              </w:tabs>
              <w:jc w:val="both"/>
              <w:rPr>
                <w:lang w:val="ro-MD"/>
              </w:rPr>
            </w:pPr>
          </w:p>
          <w:p w14:paraId="1CAF6945" w14:textId="5E9D32F2" w:rsidR="00C33344" w:rsidRPr="00FF430B" w:rsidRDefault="00C33344" w:rsidP="00877B36">
            <w:pPr>
              <w:tabs>
                <w:tab w:val="left" w:pos="2295"/>
              </w:tabs>
              <w:jc w:val="both"/>
              <w:rPr>
                <w:lang w:val="ro-MD"/>
              </w:rPr>
            </w:pPr>
          </w:p>
          <w:p w14:paraId="3B1DFA76" w14:textId="6289F079" w:rsidR="00877B36" w:rsidRPr="00FF430B" w:rsidRDefault="00877B36" w:rsidP="00877B36">
            <w:pPr>
              <w:tabs>
                <w:tab w:val="left" w:pos="2295"/>
              </w:tabs>
              <w:jc w:val="both"/>
              <w:rPr>
                <w:lang w:val="ro-MD"/>
              </w:rPr>
            </w:pPr>
          </w:p>
          <w:p w14:paraId="081E5D1C" w14:textId="77777777" w:rsidR="00877B36" w:rsidRPr="00FF430B" w:rsidRDefault="00877B36" w:rsidP="00877B36">
            <w:pPr>
              <w:tabs>
                <w:tab w:val="left" w:pos="2295"/>
              </w:tabs>
              <w:jc w:val="both"/>
              <w:rPr>
                <w:lang w:val="ro-MD"/>
              </w:rPr>
            </w:pPr>
          </w:p>
          <w:p w14:paraId="0FE69F4A" w14:textId="77777777" w:rsidR="00877B36" w:rsidRPr="00FF430B" w:rsidRDefault="00877B36" w:rsidP="00877B36">
            <w:pPr>
              <w:pStyle w:val="ListParagraph"/>
              <w:numPr>
                <w:ilvl w:val="3"/>
                <w:numId w:val="3"/>
              </w:numPr>
              <w:tabs>
                <w:tab w:val="left" w:pos="2295"/>
              </w:tabs>
              <w:rPr>
                <w:lang w:val="ro-MD"/>
              </w:rPr>
            </w:pPr>
            <w:r w:rsidRPr="00FF430B">
              <w:rPr>
                <w:b/>
                <w:lang w:val="ro-MD"/>
              </w:rPr>
              <w:t xml:space="preserve">PARTEA CE ȚINE DE CONDIȚIILE </w:t>
            </w:r>
          </w:p>
          <w:p w14:paraId="1D79A27E" w14:textId="77777777" w:rsidR="00877B36" w:rsidRPr="00FF430B" w:rsidRDefault="00877B36" w:rsidP="00877B36">
            <w:pPr>
              <w:pStyle w:val="ListParagraph"/>
              <w:numPr>
                <w:ilvl w:val="0"/>
                <w:numId w:val="0"/>
              </w:numPr>
              <w:tabs>
                <w:tab w:val="left" w:pos="2295"/>
              </w:tabs>
              <w:ind w:left="3240"/>
              <w:rPr>
                <w:lang w:val="ro-MD"/>
              </w:rPr>
            </w:pPr>
            <w:r w:rsidRPr="00FF430B">
              <w:rPr>
                <w:b/>
                <w:lang w:val="ro-MD"/>
              </w:rPr>
              <w:t>SPECIALE A CONTRACTULUI</w:t>
            </w:r>
          </w:p>
          <w:p w14:paraId="5E5B6F9F" w14:textId="77777777" w:rsidR="00877B36" w:rsidRPr="00FF430B" w:rsidRDefault="00877B36" w:rsidP="00877B36">
            <w:pPr>
              <w:jc w:val="center"/>
              <w:rPr>
                <w:lang w:val="ro-MD"/>
              </w:rPr>
            </w:pPr>
            <w:r w:rsidRPr="00FF430B">
              <w:rPr>
                <w:lang w:val="ro-MD"/>
              </w:rPr>
              <w:t xml:space="preserve">             (</w:t>
            </w:r>
            <w:r w:rsidRPr="00FF430B">
              <w:rPr>
                <w:sz w:val="20"/>
                <w:szCs w:val="20"/>
                <w:lang w:val="ro-MD"/>
              </w:rPr>
              <w:t>LA NECESITATE)</w:t>
            </w:r>
          </w:p>
          <w:p w14:paraId="74D61B46" w14:textId="77777777" w:rsidR="00460653" w:rsidRPr="00FF430B" w:rsidRDefault="00460653" w:rsidP="00196AB4">
            <w:pPr>
              <w:tabs>
                <w:tab w:val="left" w:pos="567"/>
                <w:tab w:val="left" w:pos="4005"/>
              </w:tabs>
              <w:jc w:val="both"/>
              <w:rPr>
                <w:lang w:val="ro-MD"/>
              </w:rPr>
            </w:pPr>
          </w:p>
          <w:p w14:paraId="54E13794" w14:textId="77777777" w:rsidR="00877B36" w:rsidRPr="00FF430B" w:rsidRDefault="00877B36" w:rsidP="00196AB4">
            <w:pPr>
              <w:tabs>
                <w:tab w:val="left" w:pos="567"/>
                <w:tab w:val="left" w:pos="4005"/>
              </w:tabs>
              <w:jc w:val="both"/>
              <w:rPr>
                <w:lang w:val="ro-MD"/>
              </w:rPr>
            </w:pPr>
          </w:p>
          <w:p w14:paraId="5F1DF903" w14:textId="77777777" w:rsidR="004D7C86" w:rsidRPr="00FF430B" w:rsidRDefault="004D7C86" w:rsidP="00196AB4">
            <w:pPr>
              <w:tabs>
                <w:tab w:val="left" w:pos="567"/>
                <w:tab w:val="left" w:pos="4005"/>
              </w:tabs>
              <w:jc w:val="both"/>
              <w:rPr>
                <w:lang w:val="ro-MD"/>
              </w:rPr>
            </w:pPr>
          </w:p>
          <w:p w14:paraId="1BE6D689" w14:textId="77777777" w:rsidR="004D7C86" w:rsidRPr="00FF430B" w:rsidRDefault="004D7C86" w:rsidP="00196AB4">
            <w:pPr>
              <w:tabs>
                <w:tab w:val="left" w:pos="567"/>
                <w:tab w:val="left" w:pos="4005"/>
              </w:tabs>
              <w:jc w:val="both"/>
              <w:rPr>
                <w:lang w:val="ro-MD"/>
              </w:rPr>
            </w:pPr>
          </w:p>
          <w:p w14:paraId="01C11593" w14:textId="77777777" w:rsidR="004D7C86" w:rsidRPr="00FF430B" w:rsidRDefault="004D7C86" w:rsidP="00196AB4">
            <w:pPr>
              <w:tabs>
                <w:tab w:val="left" w:pos="567"/>
                <w:tab w:val="left" w:pos="4005"/>
              </w:tabs>
              <w:jc w:val="both"/>
              <w:rPr>
                <w:lang w:val="ro-MD"/>
              </w:rPr>
            </w:pPr>
          </w:p>
          <w:p w14:paraId="676546AC" w14:textId="77777777" w:rsidR="004D7C86" w:rsidRPr="00FF430B" w:rsidRDefault="004D7C86" w:rsidP="00196AB4">
            <w:pPr>
              <w:tabs>
                <w:tab w:val="left" w:pos="567"/>
                <w:tab w:val="left" w:pos="4005"/>
              </w:tabs>
              <w:jc w:val="both"/>
              <w:rPr>
                <w:lang w:val="ro-MD"/>
              </w:rPr>
            </w:pPr>
          </w:p>
          <w:p w14:paraId="33551D03" w14:textId="77777777" w:rsidR="004D7C86" w:rsidRPr="00FF430B" w:rsidRDefault="004D7C86" w:rsidP="00196AB4">
            <w:pPr>
              <w:tabs>
                <w:tab w:val="left" w:pos="567"/>
                <w:tab w:val="left" w:pos="4005"/>
              </w:tabs>
              <w:jc w:val="both"/>
              <w:rPr>
                <w:lang w:val="ro-MD"/>
              </w:rPr>
            </w:pPr>
          </w:p>
          <w:p w14:paraId="6346D57A" w14:textId="77777777" w:rsidR="004D7C86" w:rsidRPr="00FF430B" w:rsidRDefault="004D7C86" w:rsidP="00196AB4">
            <w:pPr>
              <w:tabs>
                <w:tab w:val="left" w:pos="567"/>
                <w:tab w:val="left" w:pos="4005"/>
              </w:tabs>
              <w:jc w:val="both"/>
              <w:rPr>
                <w:lang w:val="ro-MD"/>
              </w:rPr>
            </w:pPr>
          </w:p>
          <w:p w14:paraId="2F789DE9" w14:textId="77777777" w:rsidR="004D7C86" w:rsidRPr="00FF430B" w:rsidRDefault="004D7C86" w:rsidP="00196AB4">
            <w:pPr>
              <w:tabs>
                <w:tab w:val="left" w:pos="567"/>
                <w:tab w:val="left" w:pos="4005"/>
              </w:tabs>
              <w:jc w:val="both"/>
              <w:rPr>
                <w:lang w:val="ro-MD"/>
              </w:rPr>
            </w:pPr>
          </w:p>
          <w:p w14:paraId="414EBF66" w14:textId="77777777" w:rsidR="004D7C86" w:rsidRPr="00FF430B" w:rsidRDefault="004D7C86" w:rsidP="00196AB4">
            <w:pPr>
              <w:tabs>
                <w:tab w:val="left" w:pos="567"/>
                <w:tab w:val="left" w:pos="4005"/>
              </w:tabs>
              <w:jc w:val="both"/>
              <w:rPr>
                <w:lang w:val="ro-MD"/>
              </w:rPr>
            </w:pPr>
          </w:p>
          <w:p w14:paraId="05117809" w14:textId="77777777" w:rsidR="004D7C86" w:rsidRPr="00FF430B" w:rsidRDefault="004D7C86" w:rsidP="00196AB4">
            <w:pPr>
              <w:tabs>
                <w:tab w:val="left" w:pos="567"/>
                <w:tab w:val="left" w:pos="4005"/>
              </w:tabs>
              <w:jc w:val="both"/>
              <w:rPr>
                <w:lang w:val="ro-MD"/>
              </w:rPr>
            </w:pPr>
          </w:p>
          <w:p w14:paraId="0A36ABCB" w14:textId="77777777" w:rsidR="004D7C86" w:rsidRPr="00FF430B" w:rsidRDefault="004D7C86" w:rsidP="00196AB4">
            <w:pPr>
              <w:tabs>
                <w:tab w:val="left" w:pos="567"/>
                <w:tab w:val="left" w:pos="4005"/>
              </w:tabs>
              <w:jc w:val="both"/>
              <w:rPr>
                <w:lang w:val="ro-MD"/>
              </w:rPr>
            </w:pPr>
          </w:p>
          <w:p w14:paraId="6E6938E6" w14:textId="77777777" w:rsidR="004D7C86" w:rsidRPr="00FF430B" w:rsidRDefault="004D7C86" w:rsidP="00196AB4">
            <w:pPr>
              <w:tabs>
                <w:tab w:val="left" w:pos="567"/>
                <w:tab w:val="left" w:pos="4005"/>
              </w:tabs>
              <w:jc w:val="both"/>
              <w:rPr>
                <w:lang w:val="ro-MD"/>
              </w:rPr>
            </w:pPr>
          </w:p>
          <w:p w14:paraId="55B8CB8F" w14:textId="77777777" w:rsidR="004D7C86" w:rsidRPr="00FF430B" w:rsidRDefault="004D7C86" w:rsidP="00196AB4">
            <w:pPr>
              <w:tabs>
                <w:tab w:val="left" w:pos="567"/>
                <w:tab w:val="left" w:pos="4005"/>
              </w:tabs>
              <w:jc w:val="both"/>
              <w:rPr>
                <w:lang w:val="ro-MD"/>
              </w:rPr>
            </w:pPr>
          </w:p>
          <w:p w14:paraId="2D661E78" w14:textId="77777777" w:rsidR="004D7C86" w:rsidRPr="00FF430B" w:rsidRDefault="004D7C86" w:rsidP="00196AB4">
            <w:pPr>
              <w:tabs>
                <w:tab w:val="left" w:pos="567"/>
                <w:tab w:val="left" w:pos="4005"/>
              </w:tabs>
              <w:jc w:val="both"/>
              <w:rPr>
                <w:lang w:val="ro-MD"/>
              </w:rPr>
            </w:pPr>
          </w:p>
          <w:p w14:paraId="41AB9C30" w14:textId="77777777" w:rsidR="00877B36" w:rsidRPr="00FF430B" w:rsidRDefault="00877B36" w:rsidP="00196AB4">
            <w:pPr>
              <w:tabs>
                <w:tab w:val="left" w:pos="567"/>
                <w:tab w:val="left" w:pos="4005"/>
              </w:tabs>
              <w:jc w:val="both"/>
              <w:rPr>
                <w:lang w:val="ro-MD"/>
              </w:rPr>
            </w:pPr>
          </w:p>
          <w:p w14:paraId="6F93B8EC" w14:textId="77777777" w:rsidR="00877B36" w:rsidRPr="00FF430B" w:rsidRDefault="00877B36" w:rsidP="00196AB4">
            <w:pPr>
              <w:tabs>
                <w:tab w:val="left" w:pos="567"/>
                <w:tab w:val="left" w:pos="4005"/>
              </w:tabs>
              <w:jc w:val="both"/>
              <w:rPr>
                <w:lang w:val="ro-MD"/>
              </w:rPr>
            </w:pPr>
          </w:p>
          <w:p w14:paraId="112A2D9F" w14:textId="77777777" w:rsidR="00877B36" w:rsidRPr="00FF430B" w:rsidRDefault="00877B36" w:rsidP="00196AB4">
            <w:pPr>
              <w:tabs>
                <w:tab w:val="left" w:pos="567"/>
                <w:tab w:val="left" w:pos="4005"/>
              </w:tabs>
              <w:jc w:val="both"/>
              <w:rPr>
                <w:lang w:val="ro-MD"/>
              </w:rPr>
            </w:pPr>
          </w:p>
          <w:p w14:paraId="1A24F838" w14:textId="77777777" w:rsidR="00460653" w:rsidRPr="00FF430B" w:rsidRDefault="00C33344" w:rsidP="002F556B">
            <w:pPr>
              <w:pStyle w:val="ListParagraph"/>
              <w:numPr>
                <w:ilvl w:val="0"/>
                <w:numId w:val="17"/>
              </w:numPr>
              <w:tabs>
                <w:tab w:val="clear" w:pos="1134"/>
              </w:tabs>
              <w:spacing w:line="276" w:lineRule="auto"/>
              <w:ind w:left="0"/>
              <w:contextualSpacing/>
              <w:rPr>
                <w:lang w:val="ro-MD"/>
              </w:rPr>
            </w:pPr>
            <w:r w:rsidRPr="00FF430B">
              <w:rPr>
                <w:b/>
                <w:lang w:val="ro-MD"/>
              </w:rPr>
              <w:t xml:space="preserve">                 </w:t>
            </w:r>
            <w:r w:rsidR="00460653" w:rsidRPr="00FF430B">
              <w:rPr>
                <w:b/>
                <w:lang w:val="ro-MD"/>
              </w:rPr>
              <w:t>RECHIZITELE JURIDICE, POŞTALE ŞI DE PLĂŢI ALE PĂRŢILOR</w:t>
            </w:r>
          </w:p>
          <w:p w14:paraId="17532C73" w14:textId="77777777" w:rsidR="00460653" w:rsidRPr="00FF430B" w:rsidRDefault="00460653" w:rsidP="00196AB4">
            <w:pPr>
              <w:tabs>
                <w:tab w:val="left" w:pos="2685"/>
              </w:tabs>
              <w:jc w:val="both"/>
              <w:rPr>
                <w:lang w:val="ro-MD"/>
              </w:rPr>
            </w:pPr>
            <w:r w:rsidRPr="00FF430B">
              <w:rPr>
                <w:lang w:val="ro-MD"/>
              </w:rPr>
              <w:tab/>
            </w:r>
          </w:p>
          <w:tbl>
            <w:tblPr>
              <w:tblW w:w="100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63"/>
              <w:gridCol w:w="4927"/>
            </w:tblGrid>
            <w:tr w:rsidR="00460653" w:rsidRPr="00EC30C2" w14:paraId="75D52193" w14:textId="77777777" w:rsidTr="00A77C4F">
              <w:trPr>
                <w:jc w:val="center"/>
              </w:trPr>
              <w:tc>
                <w:tcPr>
                  <w:tcW w:w="5163" w:type="dxa"/>
                  <w:tcBorders>
                    <w:top w:val="nil"/>
                    <w:left w:val="nil"/>
                    <w:bottom w:val="nil"/>
                    <w:right w:val="nil"/>
                  </w:tcBorders>
                </w:tcPr>
                <w:p w14:paraId="6CDD02C7" w14:textId="77777777" w:rsidR="00460653" w:rsidRPr="00FF430B" w:rsidRDefault="00460653" w:rsidP="00633782">
                  <w:pPr>
                    <w:tabs>
                      <w:tab w:val="left" w:pos="3295"/>
                    </w:tabs>
                    <w:jc w:val="center"/>
                    <w:rPr>
                      <w:b/>
                      <w:lang w:val="ro-MD"/>
                    </w:rPr>
                  </w:pPr>
                  <w:r w:rsidRPr="00FF430B">
                    <w:rPr>
                      <w:b/>
                      <w:iCs/>
                      <w:lang w:val="ro-MD"/>
                    </w:rPr>
                    <w:t>ANTREPRENORUL</w:t>
                  </w:r>
                </w:p>
              </w:tc>
              <w:tc>
                <w:tcPr>
                  <w:tcW w:w="4927" w:type="dxa"/>
                  <w:tcBorders>
                    <w:top w:val="nil"/>
                    <w:left w:val="nil"/>
                    <w:bottom w:val="nil"/>
                    <w:right w:val="nil"/>
                  </w:tcBorders>
                </w:tcPr>
                <w:p w14:paraId="75C085AD" w14:textId="77777777" w:rsidR="00460653" w:rsidRPr="00FF430B" w:rsidRDefault="00460653" w:rsidP="00633782">
                  <w:pPr>
                    <w:tabs>
                      <w:tab w:val="left" w:pos="3295"/>
                    </w:tabs>
                    <w:jc w:val="center"/>
                    <w:rPr>
                      <w:lang w:val="ro-MD"/>
                    </w:rPr>
                  </w:pPr>
                  <w:r w:rsidRPr="00FF430B">
                    <w:rPr>
                      <w:b/>
                      <w:iCs/>
                      <w:lang w:val="ro-MD"/>
                    </w:rPr>
                    <w:t>BENEFICIARUL</w:t>
                  </w:r>
                </w:p>
              </w:tc>
            </w:tr>
            <w:tr w:rsidR="00D76BD0" w:rsidRPr="00EC30C2" w14:paraId="058AD691" w14:textId="77777777" w:rsidTr="00A77C4F">
              <w:trPr>
                <w:jc w:val="center"/>
              </w:trPr>
              <w:tc>
                <w:tcPr>
                  <w:tcW w:w="5163" w:type="dxa"/>
                  <w:tcBorders>
                    <w:top w:val="nil"/>
                    <w:left w:val="nil"/>
                    <w:bottom w:val="nil"/>
                    <w:right w:val="nil"/>
                  </w:tcBorders>
                  <w:vAlign w:val="center"/>
                </w:tcPr>
                <w:p w14:paraId="0C75FB9E" w14:textId="77777777" w:rsidR="00D76BD0" w:rsidRPr="00FF430B" w:rsidRDefault="00D76BD0" w:rsidP="00196AB4">
                  <w:pPr>
                    <w:tabs>
                      <w:tab w:val="left" w:pos="1134"/>
                      <w:tab w:val="left" w:pos="4680"/>
                      <w:tab w:val="left" w:pos="7020"/>
                    </w:tabs>
                    <w:suppressAutoHyphens/>
                    <w:ind w:firstLine="567"/>
                    <w:jc w:val="both"/>
                    <w:rPr>
                      <w:lang w:val="ro-MD"/>
                    </w:rPr>
                  </w:pPr>
                  <w:r w:rsidRPr="00FF430B">
                    <w:rPr>
                      <w:lang w:val="ro-MD"/>
                    </w:rPr>
                    <w:t>Adresa poştală:</w:t>
                  </w:r>
                </w:p>
              </w:tc>
              <w:tc>
                <w:tcPr>
                  <w:tcW w:w="4927" w:type="dxa"/>
                  <w:tcBorders>
                    <w:top w:val="nil"/>
                    <w:left w:val="nil"/>
                    <w:bottom w:val="nil"/>
                    <w:right w:val="nil"/>
                  </w:tcBorders>
                  <w:vAlign w:val="center"/>
                </w:tcPr>
                <w:p w14:paraId="25428F94" w14:textId="77777777" w:rsidR="00D76BD0" w:rsidRPr="00FF430B" w:rsidRDefault="00D76BD0" w:rsidP="00196AB4">
                  <w:pPr>
                    <w:tabs>
                      <w:tab w:val="left" w:pos="1134"/>
                      <w:tab w:val="left" w:pos="4680"/>
                      <w:tab w:val="left" w:pos="7020"/>
                    </w:tabs>
                    <w:suppressAutoHyphens/>
                    <w:ind w:firstLine="567"/>
                    <w:jc w:val="both"/>
                    <w:rPr>
                      <w:lang w:val="ro-MD"/>
                    </w:rPr>
                  </w:pPr>
                  <w:r w:rsidRPr="00FF430B">
                    <w:rPr>
                      <w:lang w:val="ro-MD"/>
                    </w:rPr>
                    <w:t>Adresa poştală:</w:t>
                  </w:r>
                </w:p>
              </w:tc>
            </w:tr>
            <w:tr w:rsidR="00D76BD0" w:rsidRPr="00EC30C2" w14:paraId="250B8719" w14:textId="77777777" w:rsidTr="00A77C4F">
              <w:trPr>
                <w:jc w:val="center"/>
              </w:trPr>
              <w:tc>
                <w:tcPr>
                  <w:tcW w:w="5163" w:type="dxa"/>
                  <w:tcBorders>
                    <w:top w:val="nil"/>
                    <w:left w:val="nil"/>
                    <w:bottom w:val="nil"/>
                    <w:right w:val="nil"/>
                  </w:tcBorders>
                  <w:vAlign w:val="center"/>
                </w:tcPr>
                <w:p w14:paraId="3A563C30" w14:textId="77777777" w:rsidR="00D76BD0" w:rsidRPr="00FF430B" w:rsidRDefault="00D76BD0" w:rsidP="00196AB4">
                  <w:pPr>
                    <w:tabs>
                      <w:tab w:val="left" w:pos="1134"/>
                      <w:tab w:val="left" w:pos="4680"/>
                      <w:tab w:val="left" w:pos="7020"/>
                    </w:tabs>
                    <w:suppressAutoHyphens/>
                    <w:ind w:firstLine="567"/>
                    <w:jc w:val="both"/>
                    <w:rPr>
                      <w:lang w:val="ro-MD"/>
                    </w:rPr>
                  </w:pPr>
                  <w:r w:rsidRPr="00FF430B">
                    <w:rPr>
                      <w:lang w:val="ro-MD"/>
                    </w:rPr>
                    <w:t>Telefon:</w:t>
                  </w:r>
                </w:p>
              </w:tc>
              <w:tc>
                <w:tcPr>
                  <w:tcW w:w="4927" w:type="dxa"/>
                  <w:tcBorders>
                    <w:top w:val="nil"/>
                    <w:left w:val="nil"/>
                    <w:bottom w:val="nil"/>
                    <w:right w:val="nil"/>
                  </w:tcBorders>
                  <w:vAlign w:val="center"/>
                </w:tcPr>
                <w:p w14:paraId="194FCA2B" w14:textId="77777777" w:rsidR="00D76BD0" w:rsidRPr="00FF430B" w:rsidRDefault="00D76BD0" w:rsidP="00196AB4">
                  <w:pPr>
                    <w:tabs>
                      <w:tab w:val="left" w:pos="1134"/>
                      <w:tab w:val="left" w:pos="4680"/>
                      <w:tab w:val="left" w:pos="7020"/>
                    </w:tabs>
                    <w:suppressAutoHyphens/>
                    <w:ind w:firstLine="567"/>
                    <w:jc w:val="both"/>
                    <w:rPr>
                      <w:lang w:val="ro-MD"/>
                    </w:rPr>
                  </w:pPr>
                  <w:r w:rsidRPr="00FF430B">
                    <w:rPr>
                      <w:lang w:val="ro-MD"/>
                    </w:rPr>
                    <w:t>Telefon:</w:t>
                  </w:r>
                </w:p>
              </w:tc>
            </w:tr>
            <w:tr w:rsidR="00D76BD0" w:rsidRPr="00EC30C2" w14:paraId="168D6717" w14:textId="77777777" w:rsidTr="00A77C4F">
              <w:trPr>
                <w:jc w:val="center"/>
              </w:trPr>
              <w:tc>
                <w:tcPr>
                  <w:tcW w:w="5163" w:type="dxa"/>
                  <w:tcBorders>
                    <w:top w:val="nil"/>
                    <w:left w:val="nil"/>
                    <w:bottom w:val="nil"/>
                    <w:right w:val="nil"/>
                  </w:tcBorders>
                  <w:vAlign w:val="center"/>
                </w:tcPr>
                <w:p w14:paraId="464A9BC1" w14:textId="77777777" w:rsidR="00D76BD0" w:rsidRPr="00FF430B" w:rsidRDefault="00D76BD0" w:rsidP="00196AB4">
                  <w:pPr>
                    <w:tabs>
                      <w:tab w:val="left" w:pos="1134"/>
                      <w:tab w:val="left" w:pos="4680"/>
                      <w:tab w:val="left" w:pos="7020"/>
                    </w:tabs>
                    <w:suppressAutoHyphens/>
                    <w:ind w:firstLine="567"/>
                    <w:jc w:val="both"/>
                    <w:rPr>
                      <w:lang w:val="ro-MD"/>
                    </w:rPr>
                  </w:pPr>
                  <w:r w:rsidRPr="00FF430B">
                    <w:rPr>
                      <w:lang w:val="ro-MD"/>
                    </w:rPr>
                    <w:t>Cod fiscal:</w:t>
                  </w:r>
                </w:p>
              </w:tc>
              <w:tc>
                <w:tcPr>
                  <w:tcW w:w="4927" w:type="dxa"/>
                  <w:tcBorders>
                    <w:top w:val="nil"/>
                    <w:left w:val="nil"/>
                    <w:bottom w:val="nil"/>
                    <w:right w:val="nil"/>
                  </w:tcBorders>
                  <w:vAlign w:val="center"/>
                </w:tcPr>
                <w:p w14:paraId="37461481" w14:textId="77777777" w:rsidR="00D76BD0" w:rsidRPr="00FF430B" w:rsidRDefault="00D76BD0" w:rsidP="00196AB4">
                  <w:pPr>
                    <w:tabs>
                      <w:tab w:val="left" w:pos="1134"/>
                      <w:tab w:val="left" w:pos="4680"/>
                      <w:tab w:val="left" w:pos="7020"/>
                    </w:tabs>
                    <w:suppressAutoHyphens/>
                    <w:ind w:firstLine="567"/>
                    <w:jc w:val="both"/>
                    <w:rPr>
                      <w:lang w:val="ro-MD"/>
                    </w:rPr>
                  </w:pPr>
                  <w:r w:rsidRPr="00FF430B">
                    <w:rPr>
                      <w:lang w:val="ro-MD"/>
                    </w:rPr>
                    <w:t>Cod fiscal:</w:t>
                  </w:r>
                </w:p>
              </w:tc>
            </w:tr>
            <w:tr w:rsidR="00D76BD0" w:rsidRPr="00EC30C2" w14:paraId="43B489B0" w14:textId="77777777" w:rsidTr="00A77C4F">
              <w:trPr>
                <w:jc w:val="center"/>
              </w:trPr>
              <w:tc>
                <w:tcPr>
                  <w:tcW w:w="5163" w:type="dxa"/>
                  <w:tcBorders>
                    <w:top w:val="nil"/>
                    <w:left w:val="nil"/>
                    <w:bottom w:val="nil"/>
                    <w:right w:val="nil"/>
                  </w:tcBorders>
                  <w:vAlign w:val="center"/>
                </w:tcPr>
                <w:p w14:paraId="49B8A91C" w14:textId="77777777" w:rsidR="00D76BD0" w:rsidRPr="00FF430B" w:rsidRDefault="00D76BD0" w:rsidP="00196AB4">
                  <w:pPr>
                    <w:tabs>
                      <w:tab w:val="left" w:pos="1134"/>
                      <w:tab w:val="left" w:pos="4680"/>
                      <w:tab w:val="left" w:pos="7020"/>
                    </w:tabs>
                    <w:suppressAutoHyphens/>
                    <w:ind w:firstLine="567"/>
                    <w:jc w:val="both"/>
                    <w:rPr>
                      <w:lang w:val="ro-MD"/>
                    </w:rPr>
                  </w:pPr>
                  <w:r w:rsidRPr="00FF430B">
                    <w:rPr>
                      <w:lang w:val="ro-MD"/>
                    </w:rPr>
                    <w:t>Banca:</w:t>
                  </w:r>
                </w:p>
              </w:tc>
              <w:tc>
                <w:tcPr>
                  <w:tcW w:w="4927" w:type="dxa"/>
                  <w:tcBorders>
                    <w:top w:val="nil"/>
                    <w:left w:val="nil"/>
                    <w:bottom w:val="nil"/>
                    <w:right w:val="nil"/>
                  </w:tcBorders>
                  <w:vAlign w:val="center"/>
                </w:tcPr>
                <w:p w14:paraId="4C3C6326" w14:textId="77777777" w:rsidR="00D76BD0" w:rsidRPr="00FF430B" w:rsidRDefault="00D76BD0" w:rsidP="00196AB4">
                  <w:pPr>
                    <w:tabs>
                      <w:tab w:val="left" w:pos="1134"/>
                      <w:tab w:val="left" w:pos="4680"/>
                      <w:tab w:val="left" w:pos="7020"/>
                    </w:tabs>
                    <w:suppressAutoHyphens/>
                    <w:ind w:firstLine="567"/>
                    <w:jc w:val="both"/>
                    <w:rPr>
                      <w:lang w:val="ro-MD"/>
                    </w:rPr>
                  </w:pPr>
                  <w:r w:rsidRPr="00FF430B">
                    <w:rPr>
                      <w:lang w:val="ro-MD"/>
                    </w:rPr>
                    <w:t>Banca:</w:t>
                  </w:r>
                </w:p>
              </w:tc>
            </w:tr>
            <w:tr w:rsidR="00D76BD0" w:rsidRPr="00EC30C2" w14:paraId="4EC923E2" w14:textId="77777777" w:rsidTr="00A77C4F">
              <w:trPr>
                <w:jc w:val="center"/>
              </w:trPr>
              <w:tc>
                <w:tcPr>
                  <w:tcW w:w="5163" w:type="dxa"/>
                  <w:tcBorders>
                    <w:top w:val="nil"/>
                    <w:left w:val="nil"/>
                    <w:bottom w:val="nil"/>
                    <w:right w:val="nil"/>
                  </w:tcBorders>
                  <w:vAlign w:val="center"/>
                </w:tcPr>
                <w:p w14:paraId="0012F976" w14:textId="77777777" w:rsidR="00D76BD0" w:rsidRPr="00FF430B" w:rsidRDefault="00D76BD0" w:rsidP="00196AB4">
                  <w:pPr>
                    <w:tabs>
                      <w:tab w:val="left" w:pos="1134"/>
                      <w:tab w:val="left" w:pos="4680"/>
                      <w:tab w:val="left" w:pos="7020"/>
                    </w:tabs>
                    <w:suppressAutoHyphens/>
                    <w:ind w:firstLine="567"/>
                    <w:jc w:val="both"/>
                    <w:rPr>
                      <w:lang w:val="ro-MD"/>
                    </w:rPr>
                  </w:pPr>
                  <w:r w:rsidRPr="00FF430B">
                    <w:rPr>
                      <w:lang w:val="ro-MD"/>
                    </w:rPr>
                    <w:t>Cod:</w:t>
                  </w:r>
                </w:p>
              </w:tc>
              <w:tc>
                <w:tcPr>
                  <w:tcW w:w="4927" w:type="dxa"/>
                  <w:tcBorders>
                    <w:top w:val="nil"/>
                    <w:left w:val="nil"/>
                    <w:bottom w:val="nil"/>
                    <w:right w:val="nil"/>
                  </w:tcBorders>
                  <w:vAlign w:val="center"/>
                </w:tcPr>
                <w:p w14:paraId="72F8D325" w14:textId="77777777" w:rsidR="00D76BD0" w:rsidRPr="00FF430B" w:rsidRDefault="00D76BD0" w:rsidP="00196AB4">
                  <w:pPr>
                    <w:tabs>
                      <w:tab w:val="left" w:pos="1134"/>
                      <w:tab w:val="left" w:pos="4680"/>
                      <w:tab w:val="left" w:pos="7020"/>
                    </w:tabs>
                    <w:suppressAutoHyphens/>
                    <w:ind w:firstLine="567"/>
                    <w:jc w:val="both"/>
                    <w:rPr>
                      <w:lang w:val="ro-MD"/>
                    </w:rPr>
                  </w:pPr>
                  <w:r w:rsidRPr="00FF430B">
                    <w:rPr>
                      <w:lang w:val="ro-MD"/>
                    </w:rPr>
                    <w:t>Cod:</w:t>
                  </w:r>
                </w:p>
              </w:tc>
            </w:tr>
            <w:tr w:rsidR="00D76BD0" w:rsidRPr="00EC30C2" w14:paraId="428D84C3" w14:textId="77777777" w:rsidTr="00A77C4F">
              <w:trPr>
                <w:jc w:val="center"/>
              </w:trPr>
              <w:tc>
                <w:tcPr>
                  <w:tcW w:w="5163" w:type="dxa"/>
                  <w:tcBorders>
                    <w:top w:val="nil"/>
                    <w:left w:val="nil"/>
                    <w:bottom w:val="nil"/>
                    <w:right w:val="nil"/>
                  </w:tcBorders>
                  <w:vAlign w:val="center"/>
                </w:tcPr>
                <w:p w14:paraId="15727CE1" w14:textId="77777777" w:rsidR="00D76BD0" w:rsidRPr="00FF430B" w:rsidRDefault="00D76BD0" w:rsidP="00196AB4">
                  <w:pPr>
                    <w:tabs>
                      <w:tab w:val="left" w:pos="1134"/>
                      <w:tab w:val="left" w:pos="4680"/>
                      <w:tab w:val="left" w:pos="7020"/>
                    </w:tabs>
                    <w:suppressAutoHyphens/>
                    <w:ind w:firstLine="567"/>
                    <w:jc w:val="both"/>
                    <w:rPr>
                      <w:lang w:val="ro-MD"/>
                    </w:rPr>
                  </w:pPr>
                  <w:r w:rsidRPr="00FF430B">
                    <w:rPr>
                      <w:lang w:val="ro-MD"/>
                    </w:rPr>
                    <w:t>IBAN</w:t>
                  </w:r>
                </w:p>
              </w:tc>
              <w:tc>
                <w:tcPr>
                  <w:tcW w:w="4927" w:type="dxa"/>
                  <w:tcBorders>
                    <w:top w:val="nil"/>
                    <w:left w:val="nil"/>
                    <w:bottom w:val="nil"/>
                    <w:right w:val="nil"/>
                  </w:tcBorders>
                  <w:vAlign w:val="center"/>
                </w:tcPr>
                <w:p w14:paraId="642D8D2B" w14:textId="77777777" w:rsidR="00D76BD0" w:rsidRPr="00FF430B" w:rsidRDefault="00D76BD0" w:rsidP="00196AB4">
                  <w:pPr>
                    <w:tabs>
                      <w:tab w:val="left" w:pos="1134"/>
                      <w:tab w:val="left" w:pos="4680"/>
                      <w:tab w:val="left" w:pos="7020"/>
                    </w:tabs>
                    <w:suppressAutoHyphens/>
                    <w:ind w:firstLine="567"/>
                    <w:jc w:val="both"/>
                    <w:rPr>
                      <w:lang w:val="ro-MD"/>
                    </w:rPr>
                  </w:pPr>
                  <w:r w:rsidRPr="00FF430B">
                    <w:rPr>
                      <w:lang w:val="ro-MD"/>
                    </w:rPr>
                    <w:t>IBAN</w:t>
                  </w:r>
                </w:p>
              </w:tc>
            </w:tr>
            <w:tr w:rsidR="00D76BD0" w:rsidRPr="00EC30C2" w14:paraId="36F192AB" w14:textId="77777777" w:rsidTr="00240751">
              <w:trPr>
                <w:trHeight w:val="713"/>
                <w:jc w:val="center"/>
              </w:trPr>
              <w:tc>
                <w:tcPr>
                  <w:tcW w:w="5163" w:type="dxa"/>
                  <w:tcBorders>
                    <w:top w:val="nil"/>
                    <w:left w:val="nil"/>
                    <w:bottom w:val="nil"/>
                    <w:right w:val="nil"/>
                  </w:tcBorders>
                  <w:vAlign w:val="center"/>
                </w:tcPr>
                <w:p w14:paraId="4A2AF405" w14:textId="77777777" w:rsidR="00D76BD0" w:rsidRPr="00FF430B" w:rsidRDefault="00D76BD0" w:rsidP="00196AB4">
                  <w:pPr>
                    <w:tabs>
                      <w:tab w:val="left" w:pos="1134"/>
                      <w:tab w:val="left" w:pos="4680"/>
                      <w:tab w:val="left" w:pos="7020"/>
                    </w:tabs>
                    <w:suppressAutoHyphens/>
                    <w:jc w:val="both"/>
                    <w:rPr>
                      <w:lang w:val="ro-MD"/>
                    </w:rPr>
                  </w:pPr>
                </w:p>
              </w:tc>
              <w:tc>
                <w:tcPr>
                  <w:tcW w:w="4927" w:type="dxa"/>
                  <w:tcBorders>
                    <w:top w:val="nil"/>
                    <w:left w:val="nil"/>
                    <w:bottom w:val="nil"/>
                    <w:right w:val="nil"/>
                  </w:tcBorders>
                  <w:vAlign w:val="center"/>
                </w:tcPr>
                <w:p w14:paraId="6CE05315" w14:textId="77777777" w:rsidR="00D76BD0" w:rsidRPr="00FF430B" w:rsidRDefault="00D76BD0" w:rsidP="00196AB4">
                  <w:pPr>
                    <w:tabs>
                      <w:tab w:val="left" w:pos="1134"/>
                      <w:tab w:val="left" w:pos="4680"/>
                      <w:tab w:val="left" w:pos="7020"/>
                    </w:tabs>
                    <w:suppressAutoHyphens/>
                    <w:ind w:firstLine="567"/>
                    <w:jc w:val="both"/>
                    <w:rPr>
                      <w:lang w:val="ro-MD"/>
                    </w:rPr>
                  </w:pPr>
                </w:p>
                <w:p w14:paraId="74E042B7" w14:textId="785D1257" w:rsidR="00D76BD0" w:rsidRDefault="00D76BD0" w:rsidP="00196AB4">
                  <w:pPr>
                    <w:tabs>
                      <w:tab w:val="left" w:pos="1134"/>
                      <w:tab w:val="left" w:pos="4680"/>
                      <w:tab w:val="left" w:pos="7020"/>
                    </w:tabs>
                    <w:suppressAutoHyphens/>
                    <w:ind w:firstLine="567"/>
                    <w:jc w:val="both"/>
                    <w:rPr>
                      <w:lang w:val="ro-MD"/>
                    </w:rPr>
                  </w:pPr>
                </w:p>
                <w:p w14:paraId="25957A8F" w14:textId="79867D47" w:rsidR="006A7C1C" w:rsidRDefault="006A7C1C" w:rsidP="00196AB4">
                  <w:pPr>
                    <w:tabs>
                      <w:tab w:val="left" w:pos="1134"/>
                      <w:tab w:val="left" w:pos="4680"/>
                      <w:tab w:val="left" w:pos="7020"/>
                    </w:tabs>
                    <w:suppressAutoHyphens/>
                    <w:ind w:firstLine="567"/>
                    <w:jc w:val="both"/>
                    <w:rPr>
                      <w:lang w:val="ro-MD"/>
                    </w:rPr>
                  </w:pPr>
                </w:p>
                <w:p w14:paraId="378112B1" w14:textId="77777777" w:rsidR="006A7C1C" w:rsidRPr="00FF430B" w:rsidRDefault="006A7C1C" w:rsidP="00196AB4">
                  <w:pPr>
                    <w:tabs>
                      <w:tab w:val="left" w:pos="1134"/>
                      <w:tab w:val="left" w:pos="4680"/>
                      <w:tab w:val="left" w:pos="7020"/>
                    </w:tabs>
                    <w:suppressAutoHyphens/>
                    <w:ind w:firstLine="567"/>
                    <w:jc w:val="both"/>
                    <w:rPr>
                      <w:lang w:val="ro-MD"/>
                    </w:rPr>
                  </w:pPr>
                </w:p>
                <w:p w14:paraId="5A6C4A82" w14:textId="77777777" w:rsidR="00D76BD0" w:rsidRPr="00FF430B" w:rsidRDefault="00D76BD0" w:rsidP="00196AB4">
                  <w:pPr>
                    <w:tabs>
                      <w:tab w:val="left" w:pos="1134"/>
                      <w:tab w:val="left" w:pos="4680"/>
                      <w:tab w:val="left" w:pos="7020"/>
                    </w:tabs>
                    <w:suppressAutoHyphens/>
                    <w:ind w:firstLine="567"/>
                    <w:jc w:val="both"/>
                    <w:rPr>
                      <w:lang w:val="ro-MD"/>
                    </w:rPr>
                  </w:pPr>
                </w:p>
                <w:p w14:paraId="077349F4" w14:textId="77777777" w:rsidR="00D76BD0" w:rsidRPr="00FF430B" w:rsidRDefault="00D76BD0" w:rsidP="00196AB4">
                  <w:pPr>
                    <w:tabs>
                      <w:tab w:val="left" w:pos="1134"/>
                      <w:tab w:val="left" w:pos="4680"/>
                      <w:tab w:val="left" w:pos="7020"/>
                    </w:tabs>
                    <w:suppressAutoHyphens/>
                    <w:ind w:firstLine="567"/>
                    <w:jc w:val="both"/>
                    <w:rPr>
                      <w:lang w:val="ro-MD"/>
                    </w:rPr>
                  </w:pPr>
                </w:p>
                <w:p w14:paraId="6CE8B841" w14:textId="77777777" w:rsidR="00D76BD0" w:rsidRPr="00FF430B" w:rsidRDefault="00D76BD0" w:rsidP="00196AB4">
                  <w:pPr>
                    <w:tabs>
                      <w:tab w:val="left" w:pos="1134"/>
                      <w:tab w:val="left" w:pos="4680"/>
                      <w:tab w:val="left" w:pos="7020"/>
                    </w:tabs>
                    <w:suppressAutoHyphens/>
                    <w:ind w:firstLine="567"/>
                    <w:jc w:val="both"/>
                    <w:rPr>
                      <w:lang w:val="ro-MD"/>
                    </w:rPr>
                  </w:pPr>
                </w:p>
              </w:tc>
            </w:tr>
          </w:tbl>
          <w:p w14:paraId="6C948A1A" w14:textId="77777777" w:rsidR="00460653" w:rsidRPr="00FF430B" w:rsidRDefault="00460653" w:rsidP="002B4D12">
            <w:pPr>
              <w:pStyle w:val="ListParagraph"/>
              <w:numPr>
                <w:ilvl w:val="0"/>
                <w:numId w:val="0"/>
              </w:numPr>
              <w:tabs>
                <w:tab w:val="clear" w:pos="1134"/>
                <w:tab w:val="left" w:pos="2685"/>
              </w:tabs>
              <w:spacing w:line="276" w:lineRule="auto"/>
              <w:contextualSpacing/>
              <w:jc w:val="center"/>
              <w:rPr>
                <w:lang w:val="ro-MD"/>
              </w:rPr>
            </w:pPr>
            <w:r w:rsidRPr="00FF430B">
              <w:rPr>
                <w:b/>
                <w:lang w:val="ro-MD"/>
              </w:rPr>
              <w:t>SEMNĂTURILE PĂRŢILOR</w:t>
            </w:r>
          </w:p>
          <w:tbl>
            <w:tblPr>
              <w:tblW w:w="0" w:type="auto"/>
              <w:jc w:val="center"/>
              <w:tblLayout w:type="fixed"/>
              <w:tblLook w:val="04A0" w:firstRow="1" w:lastRow="0" w:firstColumn="1" w:lastColumn="0" w:noHBand="0" w:noVBand="1"/>
            </w:tblPr>
            <w:tblGrid>
              <w:gridCol w:w="5188"/>
              <w:gridCol w:w="4559"/>
            </w:tblGrid>
            <w:tr w:rsidR="00460653" w:rsidRPr="00EC30C2" w14:paraId="565FB008" w14:textId="77777777" w:rsidTr="00021BB8">
              <w:trPr>
                <w:trHeight w:val="357"/>
                <w:jc w:val="center"/>
              </w:trPr>
              <w:tc>
                <w:tcPr>
                  <w:tcW w:w="5188" w:type="dxa"/>
                  <w:vAlign w:val="center"/>
                </w:tcPr>
                <w:p w14:paraId="1982FB70" w14:textId="77777777" w:rsidR="00460653" w:rsidRPr="00FF430B" w:rsidRDefault="00460653" w:rsidP="00633782">
                  <w:pPr>
                    <w:jc w:val="center"/>
                    <w:rPr>
                      <w:b/>
                      <w:lang w:val="ro-MD"/>
                    </w:rPr>
                  </w:pPr>
                  <w:r w:rsidRPr="00FF430B">
                    <w:rPr>
                      <w:b/>
                      <w:lang w:val="ro-MD"/>
                    </w:rPr>
                    <w:t>ANTREPRENOR</w:t>
                  </w:r>
                </w:p>
              </w:tc>
              <w:tc>
                <w:tcPr>
                  <w:tcW w:w="4559" w:type="dxa"/>
                  <w:vAlign w:val="center"/>
                </w:tcPr>
                <w:p w14:paraId="50F4B20E" w14:textId="77777777" w:rsidR="00460653" w:rsidRPr="00FF430B" w:rsidRDefault="00460653" w:rsidP="00633782">
                  <w:pPr>
                    <w:jc w:val="center"/>
                    <w:rPr>
                      <w:b/>
                      <w:lang w:val="ro-MD"/>
                    </w:rPr>
                  </w:pPr>
                  <w:r w:rsidRPr="00FF430B">
                    <w:rPr>
                      <w:b/>
                      <w:lang w:val="ro-MD"/>
                    </w:rPr>
                    <w:t>BENEFICIAR</w:t>
                  </w:r>
                </w:p>
              </w:tc>
            </w:tr>
            <w:tr w:rsidR="00460653" w:rsidRPr="00EC30C2" w14:paraId="7DDF5A18" w14:textId="77777777" w:rsidTr="00021BB8">
              <w:trPr>
                <w:trHeight w:val="357"/>
                <w:jc w:val="center"/>
              </w:trPr>
              <w:tc>
                <w:tcPr>
                  <w:tcW w:w="5188" w:type="dxa"/>
                  <w:vAlign w:val="center"/>
                </w:tcPr>
                <w:p w14:paraId="2FF100CB" w14:textId="77777777" w:rsidR="00B96242" w:rsidRPr="00FF430B" w:rsidRDefault="00B96242" w:rsidP="00196AB4">
                  <w:pPr>
                    <w:jc w:val="both"/>
                    <w:rPr>
                      <w:b/>
                      <w:lang w:val="ro-MD"/>
                    </w:rPr>
                  </w:pPr>
                </w:p>
                <w:p w14:paraId="4BB83613" w14:textId="77777777" w:rsidR="00B96242" w:rsidRPr="00FF430B" w:rsidRDefault="00B96242" w:rsidP="00196AB4">
                  <w:pPr>
                    <w:jc w:val="both"/>
                    <w:rPr>
                      <w:b/>
                      <w:lang w:val="ro-MD"/>
                    </w:rPr>
                  </w:pPr>
                </w:p>
                <w:p w14:paraId="74FF57EE" w14:textId="77777777" w:rsidR="00460653" w:rsidRPr="00FF430B" w:rsidRDefault="00460653" w:rsidP="003E7B03">
                  <w:pPr>
                    <w:jc w:val="both"/>
                    <w:rPr>
                      <w:b/>
                      <w:lang w:val="ro-MD"/>
                    </w:rPr>
                  </w:pPr>
                </w:p>
              </w:tc>
              <w:tc>
                <w:tcPr>
                  <w:tcW w:w="4559" w:type="dxa"/>
                  <w:vAlign w:val="center"/>
                </w:tcPr>
                <w:p w14:paraId="02DD4E49" w14:textId="77777777" w:rsidR="00460653" w:rsidRPr="00FF430B" w:rsidRDefault="00460653" w:rsidP="00196AB4">
                  <w:pPr>
                    <w:jc w:val="both"/>
                    <w:rPr>
                      <w:b/>
                      <w:lang w:val="ro-MD"/>
                    </w:rPr>
                  </w:pPr>
                </w:p>
                <w:p w14:paraId="7F10EDB4" w14:textId="77777777" w:rsidR="00460653" w:rsidRPr="00FF430B" w:rsidRDefault="00460653" w:rsidP="00196AB4">
                  <w:pPr>
                    <w:jc w:val="both"/>
                    <w:rPr>
                      <w:b/>
                      <w:lang w:val="ro-MD"/>
                    </w:rPr>
                  </w:pPr>
                </w:p>
                <w:p w14:paraId="477C1285" w14:textId="77777777" w:rsidR="00460653" w:rsidRPr="00FF430B" w:rsidRDefault="00460653" w:rsidP="003E7B03">
                  <w:pPr>
                    <w:jc w:val="both"/>
                    <w:rPr>
                      <w:b/>
                      <w:lang w:val="ro-MD"/>
                    </w:rPr>
                  </w:pPr>
                </w:p>
              </w:tc>
            </w:tr>
          </w:tbl>
          <w:p w14:paraId="7C904C7E" w14:textId="77777777" w:rsidR="00F7186F" w:rsidRPr="00FF430B" w:rsidRDefault="00F7186F" w:rsidP="00196AB4">
            <w:pPr>
              <w:tabs>
                <w:tab w:val="left" w:pos="2295"/>
              </w:tabs>
              <w:jc w:val="both"/>
              <w:rPr>
                <w:lang w:val="ro-MD"/>
              </w:rPr>
            </w:pPr>
          </w:p>
          <w:p w14:paraId="46D36EB1" w14:textId="77777777" w:rsidR="00FA66D8" w:rsidRPr="00FF430B" w:rsidRDefault="00FA66D8" w:rsidP="00196AB4">
            <w:pPr>
              <w:tabs>
                <w:tab w:val="left" w:pos="2295"/>
              </w:tabs>
              <w:jc w:val="both"/>
              <w:rPr>
                <w:lang w:val="ro-MD"/>
              </w:rPr>
            </w:pPr>
          </w:p>
          <w:p w14:paraId="384A4BF3" w14:textId="77777777" w:rsidR="00385C85" w:rsidRPr="00FF430B" w:rsidRDefault="00385C85" w:rsidP="00196AB4">
            <w:pPr>
              <w:tabs>
                <w:tab w:val="left" w:pos="2295"/>
              </w:tabs>
              <w:jc w:val="both"/>
              <w:rPr>
                <w:lang w:val="ro-MD"/>
              </w:rPr>
            </w:pPr>
          </w:p>
          <w:p w14:paraId="15508657" w14:textId="77777777" w:rsidR="00385C85" w:rsidRPr="00FF430B" w:rsidRDefault="00385C85" w:rsidP="00196AB4">
            <w:pPr>
              <w:tabs>
                <w:tab w:val="left" w:pos="2295"/>
              </w:tabs>
              <w:jc w:val="both"/>
              <w:rPr>
                <w:lang w:val="ro-MD"/>
              </w:rPr>
            </w:pPr>
          </w:p>
          <w:p w14:paraId="4D3E8202" w14:textId="77777777" w:rsidR="00385C85" w:rsidRPr="00FF430B" w:rsidRDefault="004D7C86" w:rsidP="00196AB4">
            <w:pPr>
              <w:tabs>
                <w:tab w:val="left" w:pos="2295"/>
              </w:tabs>
              <w:jc w:val="both"/>
              <w:rPr>
                <w:lang w:val="ro-MD"/>
              </w:rPr>
            </w:pPr>
            <w:r w:rsidRPr="00FF430B">
              <w:rPr>
                <w:lang w:val="ro-MD"/>
              </w:rPr>
              <w:br/>
            </w:r>
          </w:p>
          <w:p w14:paraId="720E6EB9" w14:textId="4D698841" w:rsidR="004D7C86" w:rsidRDefault="004D7C86" w:rsidP="00196AB4">
            <w:pPr>
              <w:tabs>
                <w:tab w:val="left" w:pos="2295"/>
              </w:tabs>
              <w:jc w:val="both"/>
              <w:rPr>
                <w:lang w:val="ro-MD"/>
              </w:rPr>
            </w:pPr>
          </w:p>
          <w:p w14:paraId="54B9A13B" w14:textId="38D42258" w:rsidR="006A7C1C" w:rsidRDefault="006A7C1C" w:rsidP="00196AB4">
            <w:pPr>
              <w:tabs>
                <w:tab w:val="left" w:pos="2295"/>
              </w:tabs>
              <w:jc w:val="both"/>
              <w:rPr>
                <w:lang w:val="ro-MD"/>
              </w:rPr>
            </w:pPr>
          </w:p>
          <w:p w14:paraId="1EC37CA1" w14:textId="5C92DF7B" w:rsidR="007E709D" w:rsidRDefault="007E709D" w:rsidP="007E709D">
            <w:pPr>
              <w:jc w:val="both"/>
              <w:rPr>
                <w:lang w:val="ro-MD"/>
              </w:rPr>
            </w:pPr>
          </w:p>
          <w:p w14:paraId="0994472E" w14:textId="77777777" w:rsidR="00006D6D" w:rsidRPr="00FF430B" w:rsidRDefault="00006D6D" w:rsidP="007E709D">
            <w:pPr>
              <w:jc w:val="both"/>
              <w:rPr>
                <w:sz w:val="28"/>
                <w:szCs w:val="28"/>
                <w:lang w:val="ro-MD"/>
              </w:rPr>
            </w:pPr>
          </w:p>
          <w:p w14:paraId="19F7FAF8" w14:textId="77777777" w:rsidR="007E709D" w:rsidRPr="00FF430B" w:rsidRDefault="007E709D" w:rsidP="004D7C86">
            <w:pPr>
              <w:tabs>
                <w:tab w:val="left" w:pos="2295"/>
              </w:tabs>
              <w:jc w:val="right"/>
              <w:rPr>
                <w:lang w:val="ro-MD"/>
              </w:rPr>
            </w:pPr>
            <w:r w:rsidRPr="00FF430B">
              <w:rPr>
                <w:lang w:val="ro-MD"/>
              </w:rPr>
              <w:t xml:space="preserve">Anexa nr. </w:t>
            </w:r>
            <w:r w:rsidR="004D7C86" w:rsidRPr="00FF430B">
              <w:rPr>
                <w:lang w:val="ro-MD"/>
              </w:rPr>
              <w:t>1</w:t>
            </w:r>
          </w:p>
          <w:p w14:paraId="5963C5BF" w14:textId="77777777" w:rsidR="007E709D" w:rsidRPr="00FF430B" w:rsidRDefault="00C33344" w:rsidP="004D7C86">
            <w:pPr>
              <w:tabs>
                <w:tab w:val="left" w:pos="2295"/>
              </w:tabs>
              <w:jc w:val="right"/>
              <w:rPr>
                <w:lang w:val="ro-MD"/>
              </w:rPr>
            </w:pPr>
            <w:r w:rsidRPr="00FF430B">
              <w:rPr>
                <w:lang w:val="ro-MD"/>
              </w:rPr>
              <w:t>l</w:t>
            </w:r>
            <w:r w:rsidR="00892A6D" w:rsidRPr="00FF430B">
              <w:rPr>
                <w:lang w:val="ro-MD"/>
              </w:rPr>
              <w:t>a C</w:t>
            </w:r>
            <w:r w:rsidR="007E709D" w:rsidRPr="00FF430B">
              <w:rPr>
                <w:lang w:val="ro-MD"/>
              </w:rPr>
              <w:t>ontractul nr. ___________</w:t>
            </w:r>
          </w:p>
          <w:p w14:paraId="63A61F6E" w14:textId="77777777" w:rsidR="007E709D" w:rsidRPr="00FF430B" w:rsidRDefault="007E709D" w:rsidP="004D7C86">
            <w:pPr>
              <w:tabs>
                <w:tab w:val="left" w:pos="2295"/>
              </w:tabs>
              <w:jc w:val="right"/>
              <w:rPr>
                <w:lang w:val="ro-MD"/>
              </w:rPr>
            </w:pPr>
            <w:r w:rsidRPr="00FF430B">
              <w:rPr>
                <w:lang w:val="ro-MD"/>
              </w:rPr>
              <w:t>Din „____”  _____ 20_______</w:t>
            </w:r>
          </w:p>
          <w:p w14:paraId="7710A024" w14:textId="77777777" w:rsidR="007E709D" w:rsidRPr="00FF430B" w:rsidRDefault="007E709D" w:rsidP="007E709D">
            <w:pPr>
              <w:tabs>
                <w:tab w:val="left" w:pos="2295"/>
              </w:tabs>
              <w:jc w:val="both"/>
              <w:rPr>
                <w:lang w:val="ro-MD"/>
              </w:rPr>
            </w:pPr>
          </w:p>
          <w:p w14:paraId="53DC7578" w14:textId="77777777" w:rsidR="004D7C86" w:rsidRPr="00FF430B" w:rsidRDefault="004D7C86" w:rsidP="007E709D">
            <w:pPr>
              <w:tabs>
                <w:tab w:val="left" w:pos="2295"/>
              </w:tabs>
              <w:jc w:val="both"/>
              <w:rPr>
                <w:lang w:val="ro-MD"/>
              </w:rPr>
            </w:pPr>
          </w:p>
          <w:p w14:paraId="4B93681E" w14:textId="77777777" w:rsidR="004D7C86" w:rsidRPr="00FF430B" w:rsidRDefault="004D7C86" w:rsidP="007E709D">
            <w:pPr>
              <w:tabs>
                <w:tab w:val="left" w:pos="2295"/>
              </w:tabs>
              <w:jc w:val="both"/>
              <w:rPr>
                <w:lang w:val="ro-MD"/>
              </w:rPr>
            </w:pPr>
          </w:p>
          <w:p w14:paraId="710E1379" w14:textId="77777777" w:rsidR="004D7C86" w:rsidRPr="00FF430B" w:rsidRDefault="004D7C86" w:rsidP="007E709D">
            <w:pPr>
              <w:tabs>
                <w:tab w:val="left" w:pos="2295"/>
              </w:tabs>
              <w:jc w:val="both"/>
              <w:rPr>
                <w:lang w:val="ro-MD"/>
              </w:rPr>
            </w:pPr>
          </w:p>
          <w:p w14:paraId="440DFB39" w14:textId="77777777" w:rsidR="004D7C86" w:rsidRPr="00FF430B" w:rsidRDefault="004D7C86" w:rsidP="007E709D">
            <w:pPr>
              <w:tabs>
                <w:tab w:val="left" w:pos="2295"/>
              </w:tabs>
              <w:jc w:val="both"/>
              <w:rPr>
                <w:lang w:val="ro-MD"/>
              </w:rPr>
            </w:pPr>
          </w:p>
          <w:p w14:paraId="676B93B2" w14:textId="77777777" w:rsidR="004D7C86" w:rsidRPr="00FF430B" w:rsidRDefault="004D7C86" w:rsidP="007E709D">
            <w:pPr>
              <w:tabs>
                <w:tab w:val="left" w:pos="2295"/>
              </w:tabs>
              <w:jc w:val="both"/>
              <w:rPr>
                <w:lang w:val="ro-MD"/>
              </w:rPr>
            </w:pPr>
          </w:p>
          <w:p w14:paraId="250DF346" w14:textId="77777777" w:rsidR="004D7C86" w:rsidRPr="00FF430B" w:rsidRDefault="004D7C86" w:rsidP="007E709D">
            <w:pPr>
              <w:tabs>
                <w:tab w:val="left" w:pos="2295"/>
              </w:tabs>
              <w:jc w:val="both"/>
              <w:rPr>
                <w:lang w:val="ro-MD"/>
              </w:rPr>
            </w:pPr>
          </w:p>
          <w:p w14:paraId="233A9594" w14:textId="77777777" w:rsidR="007E709D" w:rsidRPr="00FF430B" w:rsidRDefault="007E709D" w:rsidP="007E709D">
            <w:pPr>
              <w:tabs>
                <w:tab w:val="left" w:pos="2295"/>
              </w:tabs>
              <w:jc w:val="both"/>
              <w:rPr>
                <w:lang w:val="ro-MD"/>
              </w:rPr>
            </w:pPr>
          </w:p>
          <w:p w14:paraId="19891DBE" w14:textId="77777777" w:rsidR="007E709D" w:rsidRPr="00FF430B" w:rsidRDefault="00C33344" w:rsidP="007E709D">
            <w:pPr>
              <w:tabs>
                <w:tab w:val="left" w:pos="2295"/>
              </w:tabs>
              <w:jc w:val="both"/>
              <w:rPr>
                <w:b/>
                <w:lang w:val="ro-MD"/>
              </w:rPr>
            </w:pPr>
            <w:r w:rsidRPr="00FF430B">
              <w:rPr>
                <w:b/>
                <w:lang w:val="ro-MD"/>
              </w:rPr>
              <w:t xml:space="preserve">       </w:t>
            </w:r>
            <w:r w:rsidR="007E709D" w:rsidRPr="00FF430B">
              <w:rPr>
                <w:b/>
                <w:lang w:val="ro-MD"/>
              </w:rPr>
              <w:t>SPECIFICAŢII TEHNICE</w:t>
            </w:r>
          </w:p>
          <w:p w14:paraId="3C46C6BC" w14:textId="77777777" w:rsidR="007E709D" w:rsidRPr="00FF430B" w:rsidRDefault="007E709D" w:rsidP="007E709D">
            <w:pPr>
              <w:tabs>
                <w:tab w:val="left" w:pos="2295"/>
              </w:tabs>
              <w:jc w:val="both"/>
              <w:rPr>
                <w:lang w:val="ro-MD"/>
              </w:rPr>
            </w:pPr>
          </w:p>
          <w:tbl>
            <w:tblPr>
              <w:tblW w:w="10623" w:type="dxa"/>
              <w:tblLayout w:type="fixed"/>
              <w:tblCellMar>
                <w:top w:w="15" w:type="dxa"/>
                <w:left w:w="15" w:type="dxa"/>
                <w:bottom w:w="15" w:type="dxa"/>
                <w:right w:w="15" w:type="dxa"/>
              </w:tblCellMar>
              <w:tblLook w:val="04A0" w:firstRow="1" w:lastRow="0" w:firstColumn="1" w:lastColumn="0" w:noHBand="0" w:noVBand="1"/>
            </w:tblPr>
            <w:tblGrid>
              <w:gridCol w:w="436"/>
              <w:gridCol w:w="1825"/>
              <w:gridCol w:w="709"/>
              <w:gridCol w:w="1793"/>
              <w:gridCol w:w="50"/>
              <w:gridCol w:w="2409"/>
              <w:gridCol w:w="3401"/>
            </w:tblGrid>
            <w:tr w:rsidR="007E709D" w:rsidRPr="00EC30C2" w14:paraId="49F0A33E" w14:textId="77777777" w:rsidTr="004D7C86">
              <w:tc>
                <w:tcPr>
                  <w:tcW w:w="436"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14:paraId="0242E36E" w14:textId="77777777" w:rsidR="007E709D" w:rsidRPr="00FF430B" w:rsidRDefault="007E709D" w:rsidP="004D7C86">
                  <w:pPr>
                    <w:jc w:val="both"/>
                    <w:rPr>
                      <w:b/>
                      <w:bCs/>
                      <w:noProof w:val="0"/>
                      <w:lang w:val="ro-MD"/>
                    </w:rPr>
                  </w:pPr>
                  <w:r w:rsidRPr="00FF430B">
                    <w:rPr>
                      <w:b/>
                      <w:bCs/>
                      <w:noProof w:val="0"/>
                      <w:lang w:val="ro-MD"/>
                    </w:rPr>
                    <w:t>Nr.</w:t>
                  </w:r>
                </w:p>
              </w:tc>
              <w:tc>
                <w:tcPr>
                  <w:tcW w:w="1825"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14:paraId="5B1BB13A" w14:textId="77777777" w:rsidR="007E709D" w:rsidRPr="00FF430B" w:rsidRDefault="007E709D" w:rsidP="00E13118">
                  <w:pPr>
                    <w:jc w:val="center"/>
                    <w:rPr>
                      <w:b/>
                      <w:bCs/>
                      <w:noProof w:val="0"/>
                      <w:lang w:val="ro-MD"/>
                    </w:rPr>
                  </w:pPr>
                  <w:r w:rsidRPr="00FF430B">
                    <w:rPr>
                      <w:b/>
                      <w:bCs/>
                      <w:noProof w:val="0"/>
                      <w:lang w:val="ro-MD"/>
                    </w:rPr>
                    <w:t>Denumirea lucrărilor</w:t>
                  </w:r>
                </w:p>
              </w:tc>
              <w:tc>
                <w:tcPr>
                  <w:tcW w:w="709"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14:paraId="506AD5BD" w14:textId="77777777" w:rsidR="007E709D" w:rsidRPr="00FF430B" w:rsidRDefault="007E709D" w:rsidP="004D7C86">
                  <w:pPr>
                    <w:jc w:val="both"/>
                    <w:rPr>
                      <w:b/>
                      <w:bCs/>
                      <w:noProof w:val="0"/>
                      <w:lang w:val="ro-MD"/>
                    </w:rPr>
                  </w:pPr>
                  <w:r w:rsidRPr="00FF430B">
                    <w:rPr>
                      <w:b/>
                      <w:bCs/>
                      <w:noProof w:val="0"/>
                      <w:lang w:val="ro-MD"/>
                    </w:rPr>
                    <w:t>Cod CPV</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tcPr>
                <w:p w14:paraId="2D969212" w14:textId="77777777" w:rsidR="007E709D" w:rsidRPr="00FF430B" w:rsidRDefault="007E709D" w:rsidP="004D7C86">
                  <w:pPr>
                    <w:jc w:val="center"/>
                    <w:rPr>
                      <w:b/>
                      <w:lang w:val="ro-MD"/>
                    </w:rPr>
                  </w:pPr>
                  <w:r w:rsidRPr="00FF430B">
                    <w:rPr>
                      <w:b/>
                      <w:lang w:val="ro-MD"/>
                    </w:rPr>
                    <w:t>Specificarea tehnică deplină solicitată de către autoritatea contractantă</w:t>
                  </w:r>
                </w:p>
                <w:p w14:paraId="046E9149" w14:textId="77777777" w:rsidR="007E709D" w:rsidRPr="00FF430B" w:rsidRDefault="007E709D" w:rsidP="004D7C86">
                  <w:pPr>
                    <w:jc w:val="both"/>
                    <w:rPr>
                      <w:b/>
                      <w:bCs/>
                      <w:noProof w:val="0"/>
                      <w:lang w:val="ro-MD"/>
                    </w:rPr>
                  </w:pPr>
                </w:p>
              </w:tc>
              <w:tc>
                <w:tcPr>
                  <w:tcW w:w="2409"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14:paraId="20C861B5" w14:textId="77777777" w:rsidR="007E709D" w:rsidRPr="00FF430B" w:rsidRDefault="007E709D" w:rsidP="004D7C86">
                  <w:pPr>
                    <w:jc w:val="center"/>
                    <w:rPr>
                      <w:b/>
                      <w:lang w:val="ro-MD"/>
                    </w:rPr>
                  </w:pPr>
                  <w:r w:rsidRPr="00FF430B">
                    <w:rPr>
                      <w:b/>
                      <w:bCs/>
                      <w:noProof w:val="0"/>
                      <w:lang w:val="ro-MD"/>
                    </w:rPr>
                    <w:t xml:space="preserve">Specificarea tehnică </w:t>
                  </w:r>
                  <w:r w:rsidRPr="00FF430B">
                    <w:rPr>
                      <w:b/>
                      <w:lang w:val="ro-MD"/>
                    </w:rPr>
                    <w:t>deplină propusă de către ofertant</w:t>
                  </w:r>
                </w:p>
                <w:p w14:paraId="42591B78" w14:textId="77777777" w:rsidR="007E709D" w:rsidRPr="00FF430B" w:rsidRDefault="007E709D" w:rsidP="004D7C86">
                  <w:pPr>
                    <w:jc w:val="both"/>
                    <w:rPr>
                      <w:b/>
                      <w:bCs/>
                      <w:noProof w:val="0"/>
                      <w:lang w:val="ro-MD"/>
                    </w:rPr>
                  </w:pPr>
                </w:p>
              </w:tc>
              <w:tc>
                <w:tcPr>
                  <w:tcW w:w="3401"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14:paraId="6F7FA5B4" w14:textId="77777777" w:rsidR="001223E6" w:rsidRPr="00FF430B" w:rsidRDefault="007E709D" w:rsidP="001223E6">
                  <w:pPr>
                    <w:ind w:right="943"/>
                    <w:jc w:val="center"/>
                    <w:rPr>
                      <w:b/>
                      <w:bCs/>
                      <w:noProof w:val="0"/>
                      <w:lang w:val="ro-MD"/>
                    </w:rPr>
                  </w:pPr>
                  <w:r w:rsidRPr="00FF430B">
                    <w:rPr>
                      <w:b/>
                      <w:bCs/>
                      <w:noProof w:val="0"/>
                      <w:lang w:val="ro-MD"/>
                    </w:rPr>
                    <w:t>Standarde de</w:t>
                  </w:r>
                </w:p>
                <w:p w14:paraId="0F04E5CD" w14:textId="77777777" w:rsidR="007E709D" w:rsidRPr="00FF430B" w:rsidRDefault="007E709D" w:rsidP="001223E6">
                  <w:pPr>
                    <w:ind w:right="943"/>
                    <w:jc w:val="center"/>
                    <w:rPr>
                      <w:b/>
                      <w:bCs/>
                      <w:noProof w:val="0"/>
                      <w:lang w:val="ro-MD"/>
                    </w:rPr>
                  </w:pPr>
                  <w:r w:rsidRPr="00FF430B">
                    <w:rPr>
                      <w:b/>
                      <w:bCs/>
                      <w:noProof w:val="0"/>
                      <w:lang w:val="ro-MD"/>
                    </w:rPr>
                    <w:t>referinţă</w:t>
                  </w:r>
                </w:p>
              </w:tc>
            </w:tr>
            <w:tr w:rsidR="007E709D" w:rsidRPr="00EC30C2" w14:paraId="30C0C7E2" w14:textId="77777777" w:rsidTr="004D7C86">
              <w:tc>
                <w:tcPr>
                  <w:tcW w:w="43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FB35D16" w14:textId="77777777" w:rsidR="007E709D" w:rsidRPr="00FF430B" w:rsidRDefault="007E709D" w:rsidP="004D7C86">
                  <w:pPr>
                    <w:jc w:val="both"/>
                    <w:rPr>
                      <w:noProof w:val="0"/>
                      <w:lang w:val="ro-MD"/>
                    </w:rPr>
                  </w:pPr>
                  <w:r w:rsidRPr="00FF430B">
                    <w:rPr>
                      <w:noProof w:val="0"/>
                      <w:lang w:val="ro-MD"/>
                    </w:rPr>
                    <w:t>1</w:t>
                  </w:r>
                </w:p>
              </w:tc>
              <w:tc>
                <w:tcPr>
                  <w:tcW w:w="1825"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F06ED7C" w14:textId="77777777" w:rsidR="007E709D" w:rsidRPr="00FF430B" w:rsidRDefault="007E709D" w:rsidP="004D7C86">
                  <w:pPr>
                    <w:jc w:val="both"/>
                    <w:rPr>
                      <w:noProof w:val="0"/>
                      <w:lang w:val="ro-MD"/>
                    </w:rPr>
                  </w:pPr>
                </w:p>
              </w:tc>
              <w:tc>
                <w:tcPr>
                  <w:tcW w:w="70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7D17562" w14:textId="77777777" w:rsidR="007E709D" w:rsidRPr="00FF430B" w:rsidRDefault="007E709D" w:rsidP="004D7C86">
                  <w:pPr>
                    <w:jc w:val="both"/>
                    <w:rPr>
                      <w:noProof w:val="0"/>
                      <w:lang w:val="ro-MD"/>
                    </w:rPr>
                  </w:pPr>
                </w:p>
              </w:tc>
              <w:tc>
                <w:tcPr>
                  <w:tcW w:w="1843" w:type="dxa"/>
                  <w:gridSpan w:val="2"/>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14:paraId="5990E114" w14:textId="77777777" w:rsidR="007E709D" w:rsidRPr="00FF430B" w:rsidRDefault="007E709D" w:rsidP="004D7C86">
                  <w:pPr>
                    <w:jc w:val="both"/>
                    <w:rPr>
                      <w:noProof w:val="0"/>
                      <w:lang w:val="ro-MD"/>
                    </w:rPr>
                  </w:pPr>
                </w:p>
              </w:tc>
              <w:tc>
                <w:tcPr>
                  <w:tcW w:w="240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617AA1D" w14:textId="77777777" w:rsidR="007E709D" w:rsidRPr="00FF430B" w:rsidRDefault="007E709D" w:rsidP="004D7C86">
                  <w:pPr>
                    <w:jc w:val="both"/>
                    <w:rPr>
                      <w:noProof w:val="0"/>
                      <w:lang w:val="ro-MD"/>
                    </w:rPr>
                  </w:pPr>
                </w:p>
              </w:tc>
              <w:tc>
                <w:tcPr>
                  <w:tcW w:w="3401"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4E5D8F3" w14:textId="77777777" w:rsidR="007E709D" w:rsidRPr="00FF430B" w:rsidRDefault="007E709D" w:rsidP="004D7C86">
                  <w:pPr>
                    <w:jc w:val="both"/>
                    <w:rPr>
                      <w:noProof w:val="0"/>
                      <w:lang w:val="ro-MD"/>
                    </w:rPr>
                  </w:pPr>
                </w:p>
              </w:tc>
            </w:tr>
            <w:tr w:rsidR="007E709D" w:rsidRPr="00EC30C2" w14:paraId="49FDA97A" w14:textId="77777777" w:rsidTr="004D7C86">
              <w:tc>
                <w:tcPr>
                  <w:tcW w:w="43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EC0E843" w14:textId="77777777" w:rsidR="007E709D" w:rsidRPr="00FF430B" w:rsidRDefault="007E709D" w:rsidP="004D7C86">
                  <w:pPr>
                    <w:jc w:val="both"/>
                    <w:rPr>
                      <w:noProof w:val="0"/>
                      <w:lang w:val="ro-MD"/>
                    </w:rPr>
                  </w:pPr>
                </w:p>
              </w:tc>
              <w:tc>
                <w:tcPr>
                  <w:tcW w:w="1825"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99B5742" w14:textId="77777777" w:rsidR="007E709D" w:rsidRPr="00FF430B" w:rsidRDefault="007E709D" w:rsidP="004D7C86">
                  <w:pPr>
                    <w:jc w:val="both"/>
                    <w:rPr>
                      <w:noProof w:val="0"/>
                      <w:lang w:val="ro-MD"/>
                    </w:rPr>
                  </w:pPr>
                  <w:r w:rsidRPr="00FF430B">
                    <w:rPr>
                      <w:b/>
                      <w:bCs/>
                      <w:noProof w:val="0"/>
                      <w:lang w:val="ro-MD"/>
                    </w:rPr>
                    <w:t>TOTAL</w:t>
                  </w:r>
                </w:p>
              </w:tc>
              <w:tc>
                <w:tcPr>
                  <w:tcW w:w="70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76F882B" w14:textId="77777777" w:rsidR="007E709D" w:rsidRPr="00FF430B" w:rsidRDefault="007E709D" w:rsidP="004D7C86">
                  <w:pPr>
                    <w:jc w:val="both"/>
                    <w:rPr>
                      <w:noProof w:val="0"/>
                      <w:lang w:val="ro-MD"/>
                    </w:rPr>
                  </w:pPr>
                </w:p>
              </w:tc>
              <w:tc>
                <w:tcPr>
                  <w:tcW w:w="1843" w:type="dxa"/>
                  <w:gridSpan w:val="2"/>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14:paraId="6CC7C9F0" w14:textId="77777777" w:rsidR="007E709D" w:rsidRPr="00FF430B" w:rsidRDefault="007E709D" w:rsidP="004D7C86">
                  <w:pPr>
                    <w:jc w:val="both"/>
                    <w:rPr>
                      <w:noProof w:val="0"/>
                      <w:lang w:val="ro-MD"/>
                    </w:rPr>
                  </w:pPr>
                </w:p>
              </w:tc>
              <w:tc>
                <w:tcPr>
                  <w:tcW w:w="240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79AE0BE" w14:textId="77777777" w:rsidR="007E709D" w:rsidRPr="00FF430B" w:rsidRDefault="007E709D" w:rsidP="004D7C86">
                  <w:pPr>
                    <w:jc w:val="both"/>
                    <w:rPr>
                      <w:noProof w:val="0"/>
                      <w:lang w:val="ro-MD"/>
                    </w:rPr>
                  </w:pPr>
                </w:p>
              </w:tc>
              <w:tc>
                <w:tcPr>
                  <w:tcW w:w="3401"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BACA9E0" w14:textId="77777777" w:rsidR="007E709D" w:rsidRPr="00FF430B" w:rsidRDefault="007E709D" w:rsidP="004D7C86">
                  <w:pPr>
                    <w:jc w:val="both"/>
                    <w:rPr>
                      <w:noProof w:val="0"/>
                      <w:lang w:val="ro-MD"/>
                    </w:rPr>
                  </w:pPr>
                </w:p>
              </w:tc>
            </w:tr>
            <w:tr w:rsidR="007E709D" w:rsidRPr="00EC30C2" w14:paraId="0BADA6D4" w14:textId="77777777" w:rsidTr="004D7C86">
              <w:tc>
                <w:tcPr>
                  <w:tcW w:w="2261" w:type="dxa"/>
                  <w:gridSpan w:val="2"/>
                  <w:tcBorders>
                    <w:top w:val="single" w:sz="6" w:space="0" w:color="000000"/>
                    <w:left w:val="nil"/>
                    <w:bottom w:val="nil"/>
                    <w:right w:val="nil"/>
                  </w:tcBorders>
                </w:tcPr>
                <w:p w14:paraId="235B8284" w14:textId="77777777" w:rsidR="007E709D" w:rsidRPr="00FF430B" w:rsidRDefault="007E709D" w:rsidP="004D7C86">
                  <w:pPr>
                    <w:jc w:val="both"/>
                    <w:rPr>
                      <w:noProof w:val="0"/>
                      <w:lang w:val="ro-MD"/>
                    </w:rPr>
                  </w:pPr>
                </w:p>
                <w:p w14:paraId="08AAC997" w14:textId="77777777" w:rsidR="007E709D" w:rsidRPr="00FF430B" w:rsidRDefault="007E709D" w:rsidP="004D7C86">
                  <w:pPr>
                    <w:jc w:val="both"/>
                    <w:rPr>
                      <w:noProof w:val="0"/>
                      <w:lang w:val="ro-MD"/>
                    </w:rPr>
                  </w:pPr>
                </w:p>
                <w:p w14:paraId="1B044BD9" w14:textId="77777777" w:rsidR="007E709D" w:rsidRPr="00FF430B" w:rsidRDefault="007E709D" w:rsidP="004D7C86">
                  <w:pPr>
                    <w:jc w:val="both"/>
                    <w:rPr>
                      <w:noProof w:val="0"/>
                      <w:lang w:val="ro-MD"/>
                    </w:rPr>
                  </w:pPr>
                </w:p>
                <w:p w14:paraId="0EDE7AD5" w14:textId="77777777" w:rsidR="007E709D" w:rsidRPr="00FF430B" w:rsidRDefault="007E709D" w:rsidP="004D7C86">
                  <w:pPr>
                    <w:jc w:val="both"/>
                    <w:rPr>
                      <w:noProof w:val="0"/>
                      <w:lang w:val="ro-MD"/>
                    </w:rPr>
                  </w:pPr>
                </w:p>
                <w:p w14:paraId="081AFD4C" w14:textId="77777777" w:rsidR="007E709D" w:rsidRPr="00FF430B" w:rsidRDefault="007E709D" w:rsidP="004D7C86">
                  <w:pPr>
                    <w:jc w:val="both"/>
                    <w:rPr>
                      <w:noProof w:val="0"/>
                      <w:lang w:val="ro-MD"/>
                    </w:rPr>
                  </w:pPr>
                </w:p>
              </w:tc>
              <w:tc>
                <w:tcPr>
                  <w:tcW w:w="8362" w:type="dxa"/>
                  <w:gridSpan w:val="5"/>
                  <w:tcBorders>
                    <w:top w:val="single" w:sz="6" w:space="0" w:color="000000"/>
                    <w:left w:val="nil"/>
                    <w:bottom w:val="nil"/>
                    <w:right w:val="nil"/>
                  </w:tcBorders>
                  <w:tcMar>
                    <w:top w:w="24" w:type="dxa"/>
                    <w:left w:w="48" w:type="dxa"/>
                    <w:bottom w:w="24" w:type="dxa"/>
                    <w:right w:w="48" w:type="dxa"/>
                  </w:tcMar>
                  <w:hideMark/>
                </w:tcPr>
                <w:p w14:paraId="0E73FDC4" w14:textId="77777777" w:rsidR="007E709D" w:rsidRPr="00FF430B" w:rsidRDefault="007E709D" w:rsidP="004D7C86">
                  <w:pPr>
                    <w:jc w:val="both"/>
                    <w:rPr>
                      <w:noProof w:val="0"/>
                      <w:lang w:val="ro-MD"/>
                    </w:rPr>
                  </w:pPr>
                  <w:r w:rsidRPr="00FF430B">
                    <w:rPr>
                      <w:noProof w:val="0"/>
                      <w:lang w:val="ro-MD"/>
                    </w:rPr>
                    <w:t> </w:t>
                  </w:r>
                </w:p>
                <w:p w14:paraId="12DB01AD" w14:textId="77777777" w:rsidR="007E709D" w:rsidRPr="00FF430B" w:rsidRDefault="007E709D" w:rsidP="004D7C86">
                  <w:pPr>
                    <w:jc w:val="center"/>
                    <w:rPr>
                      <w:b/>
                      <w:bCs/>
                      <w:noProof w:val="0"/>
                      <w:lang w:val="ro-MD"/>
                    </w:rPr>
                  </w:pPr>
                </w:p>
                <w:p w14:paraId="76DC0989" w14:textId="77777777" w:rsidR="004D7C86" w:rsidRPr="00FF430B" w:rsidRDefault="004D7C86" w:rsidP="004D7C86">
                  <w:pPr>
                    <w:jc w:val="center"/>
                    <w:rPr>
                      <w:b/>
                      <w:bCs/>
                      <w:noProof w:val="0"/>
                      <w:lang w:val="ro-MD"/>
                    </w:rPr>
                  </w:pPr>
                </w:p>
                <w:p w14:paraId="7266B5BE" w14:textId="77777777" w:rsidR="004D7C86" w:rsidRPr="00FF430B" w:rsidRDefault="004D7C86" w:rsidP="004D7C86">
                  <w:pPr>
                    <w:jc w:val="center"/>
                    <w:rPr>
                      <w:b/>
                      <w:bCs/>
                      <w:noProof w:val="0"/>
                      <w:lang w:val="ro-MD"/>
                    </w:rPr>
                  </w:pPr>
                </w:p>
                <w:p w14:paraId="6957264B" w14:textId="77777777" w:rsidR="004D7C86" w:rsidRPr="00FF430B" w:rsidRDefault="004D7C86" w:rsidP="004D7C86">
                  <w:pPr>
                    <w:jc w:val="center"/>
                    <w:rPr>
                      <w:b/>
                      <w:bCs/>
                      <w:noProof w:val="0"/>
                      <w:lang w:val="ro-MD"/>
                    </w:rPr>
                  </w:pPr>
                </w:p>
                <w:p w14:paraId="4F64F738" w14:textId="77777777" w:rsidR="004D7C86" w:rsidRPr="00FF430B" w:rsidRDefault="004D7C86" w:rsidP="004D7C86">
                  <w:pPr>
                    <w:jc w:val="center"/>
                    <w:rPr>
                      <w:b/>
                      <w:bCs/>
                      <w:noProof w:val="0"/>
                      <w:lang w:val="ro-MD"/>
                    </w:rPr>
                  </w:pPr>
                </w:p>
                <w:p w14:paraId="6F6CEF5D" w14:textId="77777777" w:rsidR="004D7C86" w:rsidRPr="00FF430B" w:rsidRDefault="004D7C86" w:rsidP="004D7C86">
                  <w:pPr>
                    <w:jc w:val="center"/>
                    <w:rPr>
                      <w:b/>
                      <w:bCs/>
                      <w:noProof w:val="0"/>
                      <w:lang w:val="ro-MD"/>
                    </w:rPr>
                  </w:pPr>
                </w:p>
                <w:p w14:paraId="4127C2B0" w14:textId="77777777" w:rsidR="007E709D" w:rsidRPr="00FF430B" w:rsidRDefault="007E709D" w:rsidP="007E709D">
                  <w:pPr>
                    <w:rPr>
                      <w:b/>
                      <w:bCs/>
                      <w:noProof w:val="0"/>
                      <w:lang w:val="ro-MD"/>
                    </w:rPr>
                  </w:pPr>
                  <w:r w:rsidRPr="00FF430B">
                    <w:rPr>
                      <w:b/>
                      <w:bCs/>
                      <w:noProof w:val="0"/>
                      <w:lang w:val="ro-MD"/>
                    </w:rPr>
                    <w:t xml:space="preserve">                 SEMNĂTURILE PĂRŢILOR</w:t>
                  </w:r>
                </w:p>
                <w:p w14:paraId="2D64B62D" w14:textId="77777777" w:rsidR="004D7C86" w:rsidRPr="00FF430B" w:rsidRDefault="004D7C86" w:rsidP="007E709D">
                  <w:pPr>
                    <w:rPr>
                      <w:noProof w:val="0"/>
                      <w:lang w:val="ro-MD"/>
                    </w:rPr>
                  </w:pPr>
                </w:p>
              </w:tc>
            </w:tr>
            <w:tr w:rsidR="007E709D" w:rsidRPr="00EC30C2" w14:paraId="23344E58" w14:textId="77777777" w:rsidTr="001223E6">
              <w:tc>
                <w:tcPr>
                  <w:tcW w:w="4763" w:type="dxa"/>
                  <w:gridSpan w:val="4"/>
                  <w:tcBorders>
                    <w:top w:val="nil"/>
                    <w:left w:val="nil"/>
                    <w:bottom w:val="nil"/>
                    <w:right w:val="nil"/>
                  </w:tcBorders>
                  <w:tcMar>
                    <w:top w:w="24" w:type="dxa"/>
                    <w:left w:w="48" w:type="dxa"/>
                    <w:bottom w:w="24" w:type="dxa"/>
                    <w:right w:w="48" w:type="dxa"/>
                  </w:tcMar>
                  <w:hideMark/>
                </w:tcPr>
                <w:p w14:paraId="1FE5DBA0" w14:textId="3C92AD18" w:rsidR="007E709D" w:rsidRPr="00FF430B" w:rsidRDefault="006A7C1C" w:rsidP="001223E6">
                  <w:pPr>
                    <w:jc w:val="center"/>
                    <w:rPr>
                      <w:noProof w:val="0"/>
                      <w:lang w:val="ro-MD"/>
                    </w:rPr>
                  </w:pPr>
                  <w:r w:rsidRPr="006A7C1C">
                    <w:rPr>
                      <w:b/>
                      <w:bCs/>
                      <w:noProof w:val="0"/>
                      <w:lang w:val="ro-MD"/>
                    </w:rPr>
                    <w:t>ANTREPRENORU</w:t>
                  </w:r>
                  <w:r>
                    <w:rPr>
                      <w:b/>
                      <w:bCs/>
                      <w:noProof w:val="0"/>
                      <w:lang w:val="ro-MD"/>
                    </w:rPr>
                    <w:t>L</w:t>
                  </w:r>
                </w:p>
                <w:p w14:paraId="50273CFA" w14:textId="77777777" w:rsidR="007E709D" w:rsidRPr="00FF430B" w:rsidRDefault="007E709D" w:rsidP="004D7C86">
                  <w:pPr>
                    <w:ind w:firstLine="567"/>
                    <w:jc w:val="both"/>
                    <w:rPr>
                      <w:noProof w:val="0"/>
                      <w:lang w:val="ro-MD"/>
                    </w:rPr>
                  </w:pPr>
                  <w:r w:rsidRPr="00FF430B">
                    <w:rPr>
                      <w:noProof w:val="0"/>
                      <w:lang w:val="ro-MD"/>
                    </w:rPr>
                    <w:t> </w:t>
                  </w:r>
                </w:p>
                <w:p w14:paraId="0C5B10F9" w14:textId="77777777" w:rsidR="00753976" w:rsidRPr="00FF430B" w:rsidRDefault="00753976" w:rsidP="00240751">
                  <w:pPr>
                    <w:ind w:firstLine="567"/>
                    <w:rPr>
                      <w:noProof w:val="0"/>
                      <w:lang w:val="ro-MD"/>
                    </w:rPr>
                  </w:pPr>
                </w:p>
                <w:p w14:paraId="1CA6E53E" w14:textId="77777777" w:rsidR="007E709D" w:rsidRPr="00FF430B" w:rsidRDefault="007E709D" w:rsidP="00240751">
                  <w:pPr>
                    <w:ind w:firstLine="567"/>
                    <w:rPr>
                      <w:noProof w:val="0"/>
                      <w:lang w:val="ro-MD"/>
                    </w:rPr>
                  </w:pPr>
                </w:p>
              </w:tc>
              <w:tc>
                <w:tcPr>
                  <w:tcW w:w="50" w:type="dxa"/>
                  <w:tcBorders>
                    <w:top w:val="nil"/>
                    <w:left w:val="nil"/>
                    <w:bottom w:val="nil"/>
                    <w:right w:val="nil"/>
                  </w:tcBorders>
                </w:tcPr>
                <w:p w14:paraId="49B54B9F" w14:textId="77777777" w:rsidR="007E709D" w:rsidRPr="00FF430B" w:rsidRDefault="007E709D" w:rsidP="004D7C86">
                  <w:pPr>
                    <w:jc w:val="both"/>
                    <w:rPr>
                      <w:b/>
                      <w:bCs/>
                      <w:noProof w:val="0"/>
                      <w:lang w:val="ro-MD"/>
                    </w:rPr>
                  </w:pPr>
                </w:p>
              </w:tc>
              <w:tc>
                <w:tcPr>
                  <w:tcW w:w="5810" w:type="dxa"/>
                  <w:gridSpan w:val="2"/>
                  <w:tcBorders>
                    <w:top w:val="nil"/>
                    <w:left w:val="nil"/>
                    <w:bottom w:val="nil"/>
                    <w:right w:val="nil"/>
                  </w:tcBorders>
                  <w:tcMar>
                    <w:top w:w="24" w:type="dxa"/>
                    <w:left w:w="48" w:type="dxa"/>
                    <w:bottom w:w="24" w:type="dxa"/>
                    <w:right w:w="48" w:type="dxa"/>
                  </w:tcMar>
                  <w:hideMark/>
                </w:tcPr>
                <w:p w14:paraId="4B22F345" w14:textId="40A387CD" w:rsidR="007E709D" w:rsidRPr="00FF430B" w:rsidRDefault="007E709D" w:rsidP="007E709D">
                  <w:pPr>
                    <w:rPr>
                      <w:noProof w:val="0"/>
                      <w:lang w:val="ro-MD"/>
                    </w:rPr>
                  </w:pPr>
                  <w:r w:rsidRPr="00FF430B">
                    <w:rPr>
                      <w:b/>
                      <w:bCs/>
                      <w:noProof w:val="0"/>
                      <w:lang w:val="ro-MD"/>
                    </w:rPr>
                    <w:t xml:space="preserve">                              </w:t>
                  </w:r>
                  <w:r w:rsidR="006A7C1C" w:rsidRPr="00FF430B">
                    <w:rPr>
                      <w:b/>
                      <w:bCs/>
                      <w:noProof w:val="0"/>
                      <w:lang w:val="ro-MD"/>
                    </w:rPr>
                    <w:t xml:space="preserve"> BENEFICIAR</w:t>
                  </w:r>
                </w:p>
                <w:p w14:paraId="16DB761C" w14:textId="77777777" w:rsidR="007E709D" w:rsidRPr="00FF430B" w:rsidRDefault="007E709D" w:rsidP="004D7C86">
                  <w:pPr>
                    <w:ind w:firstLine="567"/>
                    <w:jc w:val="both"/>
                    <w:rPr>
                      <w:noProof w:val="0"/>
                      <w:lang w:val="ro-MD"/>
                    </w:rPr>
                  </w:pPr>
                  <w:r w:rsidRPr="00FF430B">
                    <w:rPr>
                      <w:noProof w:val="0"/>
                      <w:lang w:val="ro-MD"/>
                    </w:rPr>
                    <w:t> </w:t>
                  </w:r>
                </w:p>
                <w:p w14:paraId="7C4ED40E" w14:textId="77777777" w:rsidR="007E709D" w:rsidRPr="00FF430B" w:rsidRDefault="007E709D" w:rsidP="007E709D">
                  <w:pPr>
                    <w:rPr>
                      <w:noProof w:val="0"/>
                      <w:lang w:val="ro-MD"/>
                    </w:rPr>
                  </w:pPr>
                </w:p>
                <w:p w14:paraId="772A0CA7" w14:textId="77777777" w:rsidR="007E709D" w:rsidRPr="00FF430B" w:rsidRDefault="007E709D" w:rsidP="003E7B03">
                  <w:pPr>
                    <w:jc w:val="both"/>
                    <w:rPr>
                      <w:noProof w:val="0"/>
                      <w:lang w:val="ro-MD"/>
                    </w:rPr>
                  </w:pPr>
                </w:p>
              </w:tc>
            </w:tr>
          </w:tbl>
          <w:p w14:paraId="28AE3A32" w14:textId="77777777" w:rsidR="00385C85" w:rsidRPr="00FF430B" w:rsidRDefault="00385C85" w:rsidP="00196AB4">
            <w:pPr>
              <w:tabs>
                <w:tab w:val="left" w:pos="2295"/>
              </w:tabs>
              <w:jc w:val="both"/>
              <w:rPr>
                <w:lang w:val="ro-MD"/>
              </w:rPr>
            </w:pPr>
          </w:p>
          <w:p w14:paraId="3EFB5ACB" w14:textId="77777777" w:rsidR="00385C85" w:rsidRPr="00FF430B" w:rsidRDefault="00385C85" w:rsidP="00196AB4">
            <w:pPr>
              <w:tabs>
                <w:tab w:val="left" w:pos="2295"/>
              </w:tabs>
              <w:jc w:val="both"/>
              <w:rPr>
                <w:lang w:val="ro-MD"/>
              </w:rPr>
            </w:pPr>
          </w:p>
          <w:p w14:paraId="4BD6F44A" w14:textId="77777777" w:rsidR="004D7C86" w:rsidRPr="00FF430B" w:rsidRDefault="004D7C86" w:rsidP="00196AB4">
            <w:pPr>
              <w:tabs>
                <w:tab w:val="left" w:pos="2295"/>
              </w:tabs>
              <w:jc w:val="both"/>
              <w:rPr>
                <w:lang w:val="ro-MD"/>
              </w:rPr>
            </w:pPr>
          </w:p>
          <w:p w14:paraId="10668CDC" w14:textId="77777777" w:rsidR="004D7C86" w:rsidRPr="00FF430B" w:rsidRDefault="004D7C86" w:rsidP="00196AB4">
            <w:pPr>
              <w:tabs>
                <w:tab w:val="left" w:pos="2295"/>
              </w:tabs>
              <w:jc w:val="both"/>
              <w:rPr>
                <w:lang w:val="ro-MD"/>
              </w:rPr>
            </w:pPr>
          </w:p>
          <w:p w14:paraId="49367C75" w14:textId="77777777" w:rsidR="004D7C86" w:rsidRPr="00FF430B" w:rsidRDefault="004D7C86" w:rsidP="00196AB4">
            <w:pPr>
              <w:tabs>
                <w:tab w:val="left" w:pos="2295"/>
              </w:tabs>
              <w:jc w:val="both"/>
              <w:rPr>
                <w:lang w:val="ro-MD"/>
              </w:rPr>
            </w:pPr>
          </w:p>
          <w:p w14:paraId="4A51789C" w14:textId="77777777" w:rsidR="004D7C86" w:rsidRPr="00FF430B" w:rsidRDefault="004D7C86" w:rsidP="00196AB4">
            <w:pPr>
              <w:tabs>
                <w:tab w:val="left" w:pos="2295"/>
              </w:tabs>
              <w:jc w:val="both"/>
              <w:rPr>
                <w:lang w:val="ro-MD"/>
              </w:rPr>
            </w:pPr>
          </w:p>
          <w:p w14:paraId="328CC5ED" w14:textId="77777777" w:rsidR="004D7C86" w:rsidRPr="00FF430B" w:rsidRDefault="004D7C86" w:rsidP="00196AB4">
            <w:pPr>
              <w:tabs>
                <w:tab w:val="left" w:pos="2295"/>
              </w:tabs>
              <w:jc w:val="both"/>
              <w:rPr>
                <w:lang w:val="ro-MD"/>
              </w:rPr>
            </w:pPr>
          </w:p>
          <w:p w14:paraId="5D91D2FD" w14:textId="77777777" w:rsidR="004D7C86" w:rsidRPr="00FF430B" w:rsidRDefault="004D7C86" w:rsidP="00196AB4">
            <w:pPr>
              <w:tabs>
                <w:tab w:val="left" w:pos="2295"/>
              </w:tabs>
              <w:jc w:val="both"/>
              <w:rPr>
                <w:lang w:val="ro-MD"/>
              </w:rPr>
            </w:pPr>
          </w:p>
          <w:p w14:paraId="3E580F19" w14:textId="77777777" w:rsidR="004D7C86" w:rsidRPr="00FF430B" w:rsidRDefault="004D7C86" w:rsidP="00196AB4">
            <w:pPr>
              <w:tabs>
                <w:tab w:val="left" w:pos="2295"/>
              </w:tabs>
              <w:jc w:val="both"/>
              <w:rPr>
                <w:lang w:val="ro-MD"/>
              </w:rPr>
            </w:pPr>
          </w:p>
          <w:p w14:paraId="53480E18" w14:textId="77777777" w:rsidR="004D7C86" w:rsidRPr="00FF430B" w:rsidRDefault="004D7C86" w:rsidP="00196AB4">
            <w:pPr>
              <w:tabs>
                <w:tab w:val="left" w:pos="2295"/>
              </w:tabs>
              <w:jc w:val="both"/>
              <w:rPr>
                <w:lang w:val="ro-MD"/>
              </w:rPr>
            </w:pPr>
          </w:p>
          <w:p w14:paraId="0E518AA9" w14:textId="77777777" w:rsidR="004D7C86" w:rsidRPr="00FF430B" w:rsidRDefault="004D7C86" w:rsidP="00196AB4">
            <w:pPr>
              <w:tabs>
                <w:tab w:val="left" w:pos="2295"/>
              </w:tabs>
              <w:jc w:val="both"/>
              <w:rPr>
                <w:lang w:val="ro-MD"/>
              </w:rPr>
            </w:pPr>
          </w:p>
          <w:p w14:paraId="694123FF" w14:textId="77777777" w:rsidR="004D7C86" w:rsidRPr="00FF430B" w:rsidRDefault="004D7C86" w:rsidP="00196AB4">
            <w:pPr>
              <w:tabs>
                <w:tab w:val="left" w:pos="2295"/>
              </w:tabs>
              <w:jc w:val="both"/>
              <w:rPr>
                <w:lang w:val="ro-MD"/>
              </w:rPr>
            </w:pPr>
          </w:p>
          <w:p w14:paraId="030EED18" w14:textId="77777777" w:rsidR="004D7C86" w:rsidRPr="00FF430B" w:rsidRDefault="004D7C86" w:rsidP="00196AB4">
            <w:pPr>
              <w:tabs>
                <w:tab w:val="left" w:pos="2295"/>
              </w:tabs>
              <w:jc w:val="both"/>
              <w:rPr>
                <w:lang w:val="ro-MD"/>
              </w:rPr>
            </w:pPr>
          </w:p>
          <w:p w14:paraId="6EAA6411" w14:textId="77777777" w:rsidR="00BE49DD" w:rsidRPr="00FF430B" w:rsidRDefault="00BE49DD" w:rsidP="00196AB4">
            <w:pPr>
              <w:tabs>
                <w:tab w:val="left" w:pos="2295"/>
              </w:tabs>
              <w:jc w:val="both"/>
              <w:rPr>
                <w:lang w:val="ro-MD"/>
              </w:rPr>
            </w:pPr>
          </w:p>
          <w:p w14:paraId="526C686A" w14:textId="096D0B37" w:rsidR="004D7C86" w:rsidRDefault="004D7C86" w:rsidP="00196AB4">
            <w:pPr>
              <w:tabs>
                <w:tab w:val="left" w:pos="2295"/>
              </w:tabs>
              <w:jc w:val="both"/>
              <w:rPr>
                <w:lang w:val="ro-MD"/>
              </w:rPr>
            </w:pPr>
          </w:p>
          <w:p w14:paraId="3753E61E" w14:textId="77777777" w:rsidR="00006D6D" w:rsidRDefault="00006D6D" w:rsidP="00196AB4">
            <w:pPr>
              <w:tabs>
                <w:tab w:val="left" w:pos="2295"/>
              </w:tabs>
              <w:jc w:val="both"/>
              <w:rPr>
                <w:lang w:val="ro-MD"/>
              </w:rPr>
            </w:pPr>
          </w:p>
          <w:p w14:paraId="453EA8D8" w14:textId="0FE04E19" w:rsidR="00A14C96" w:rsidRDefault="00A14C96" w:rsidP="00196AB4">
            <w:pPr>
              <w:tabs>
                <w:tab w:val="left" w:pos="2295"/>
              </w:tabs>
              <w:jc w:val="both"/>
              <w:rPr>
                <w:lang w:val="ro-MD"/>
              </w:rPr>
            </w:pPr>
          </w:p>
          <w:p w14:paraId="2B20D094" w14:textId="77777777" w:rsidR="00A14C96" w:rsidRPr="00FF430B" w:rsidRDefault="00A14C96" w:rsidP="00196AB4">
            <w:pPr>
              <w:tabs>
                <w:tab w:val="left" w:pos="2295"/>
              </w:tabs>
              <w:jc w:val="both"/>
              <w:rPr>
                <w:lang w:val="ro-MD"/>
              </w:rPr>
            </w:pPr>
          </w:p>
          <w:p w14:paraId="23EE9EF3" w14:textId="05EFAB83" w:rsidR="00803E7E" w:rsidRPr="00FF430B" w:rsidRDefault="00803E7E" w:rsidP="004D7C86">
            <w:pPr>
              <w:jc w:val="right"/>
              <w:rPr>
                <w:noProof w:val="0"/>
                <w:lang w:val="ro-MD"/>
              </w:rPr>
            </w:pPr>
            <w:r w:rsidRPr="00FF430B">
              <w:rPr>
                <w:noProof w:val="0"/>
                <w:lang w:val="ro-MD"/>
              </w:rPr>
              <w:t>Anexa nr.</w:t>
            </w:r>
            <w:r w:rsidR="00FF5CB2">
              <w:rPr>
                <w:noProof w:val="0"/>
                <w:lang w:val="ro-MD"/>
              </w:rPr>
              <w:t xml:space="preserve"> </w:t>
            </w:r>
            <w:r w:rsidR="004D7C86" w:rsidRPr="00FF430B">
              <w:rPr>
                <w:noProof w:val="0"/>
                <w:lang w:val="ro-MD"/>
              </w:rPr>
              <w:t>2</w:t>
            </w:r>
          </w:p>
          <w:p w14:paraId="14548E19" w14:textId="77777777" w:rsidR="00803E7E" w:rsidRPr="00FF430B" w:rsidRDefault="00803E7E" w:rsidP="004D7C86">
            <w:pPr>
              <w:jc w:val="right"/>
              <w:rPr>
                <w:noProof w:val="0"/>
                <w:lang w:val="ro-MD"/>
              </w:rPr>
            </w:pPr>
            <w:r w:rsidRPr="00FF430B">
              <w:rPr>
                <w:noProof w:val="0"/>
                <w:lang w:val="ro-MD"/>
              </w:rPr>
              <w:t xml:space="preserve">la </w:t>
            </w:r>
            <w:r w:rsidR="00892A6D" w:rsidRPr="00FF430B">
              <w:rPr>
                <w:noProof w:val="0"/>
                <w:lang w:val="ro-MD"/>
              </w:rPr>
              <w:t>C</w:t>
            </w:r>
            <w:r w:rsidRPr="00FF430B">
              <w:rPr>
                <w:noProof w:val="0"/>
                <w:lang w:val="ro-MD"/>
              </w:rPr>
              <w:t>ontractul nr.__________</w:t>
            </w:r>
          </w:p>
          <w:p w14:paraId="0ADC02F1" w14:textId="77777777" w:rsidR="00803E7E" w:rsidRPr="00FF430B" w:rsidRDefault="00803E7E" w:rsidP="004D7C86">
            <w:pPr>
              <w:jc w:val="right"/>
              <w:rPr>
                <w:noProof w:val="0"/>
                <w:lang w:val="ro-MD"/>
              </w:rPr>
            </w:pPr>
            <w:r w:rsidRPr="00FF430B">
              <w:rPr>
                <w:noProof w:val="0"/>
                <w:lang w:val="ro-MD"/>
              </w:rPr>
              <w:t>din “____” ________ 20___</w:t>
            </w:r>
          </w:p>
          <w:p w14:paraId="6B954B68" w14:textId="008538E4" w:rsidR="004D7C86" w:rsidRDefault="004D7C86" w:rsidP="006A7C1C">
            <w:pPr>
              <w:keepNext/>
              <w:keepLines/>
              <w:spacing w:before="200"/>
              <w:jc w:val="both"/>
              <w:outlineLvl w:val="2"/>
              <w:rPr>
                <w:noProof w:val="0"/>
                <w:lang w:val="ro-MD"/>
              </w:rPr>
            </w:pPr>
          </w:p>
          <w:p w14:paraId="11E4291F" w14:textId="77777777" w:rsidR="006A7C1C" w:rsidRPr="00FF430B" w:rsidRDefault="006A7C1C" w:rsidP="006A7C1C">
            <w:pPr>
              <w:keepNext/>
              <w:keepLines/>
              <w:spacing w:before="200"/>
              <w:jc w:val="both"/>
              <w:outlineLvl w:val="2"/>
              <w:rPr>
                <w:noProof w:val="0"/>
                <w:lang w:val="ro-MD"/>
              </w:rPr>
            </w:pPr>
          </w:p>
          <w:p w14:paraId="597AC2A0" w14:textId="77777777" w:rsidR="00803E7E" w:rsidRPr="00FF430B" w:rsidRDefault="00803E7E" w:rsidP="00803E7E">
            <w:pPr>
              <w:ind w:firstLine="567"/>
              <w:jc w:val="both"/>
              <w:rPr>
                <w:b/>
                <w:noProof w:val="0"/>
                <w:lang w:val="ro-MD"/>
              </w:rPr>
            </w:pPr>
            <w:r w:rsidRPr="00FF430B">
              <w:rPr>
                <w:b/>
                <w:noProof w:val="0"/>
                <w:lang w:val="ro-MD"/>
              </w:rPr>
              <w:t>SPECIFICAŢII DE PREŢ</w:t>
            </w:r>
          </w:p>
          <w:p w14:paraId="5589590D" w14:textId="77777777" w:rsidR="00803E7E" w:rsidRPr="00FF430B" w:rsidRDefault="00803E7E" w:rsidP="00803E7E">
            <w:pPr>
              <w:keepNext/>
              <w:keepLines/>
              <w:spacing w:before="200"/>
              <w:ind w:firstLine="567"/>
              <w:jc w:val="both"/>
              <w:outlineLvl w:val="2"/>
              <w:rPr>
                <w:noProof w:val="0"/>
                <w:lang w:val="ro-MD"/>
              </w:rPr>
            </w:pPr>
          </w:p>
          <w:tbl>
            <w:tblPr>
              <w:tblpPr w:leftFromText="141" w:rightFromText="141" w:vertAnchor="text" w:horzAnchor="margin" w:tblpXSpec="center" w:tblpY="-62"/>
              <w:tblOverlap w:val="never"/>
              <w:tblW w:w="9510" w:type="dxa"/>
              <w:tblLayout w:type="fixed"/>
              <w:tblCellMar>
                <w:top w:w="15" w:type="dxa"/>
                <w:left w:w="15" w:type="dxa"/>
                <w:bottom w:w="15" w:type="dxa"/>
                <w:right w:w="15" w:type="dxa"/>
              </w:tblCellMar>
              <w:tblLook w:val="04A0" w:firstRow="1" w:lastRow="0" w:firstColumn="1" w:lastColumn="0" w:noHBand="0" w:noVBand="1"/>
            </w:tblPr>
            <w:tblGrid>
              <w:gridCol w:w="418"/>
              <w:gridCol w:w="1842"/>
              <w:gridCol w:w="709"/>
              <w:gridCol w:w="1158"/>
              <w:gridCol w:w="1176"/>
              <w:gridCol w:w="1380"/>
              <w:gridCol w:w="1461"/>
              <w:gridCol w:w="1366"/>
            </w:tblGrid>
            <w:tr w:rsidR="00803E7E" w:rsidRPr="00EC30C2" w14:paraId="5A83D433" w14:textId="77777777" w:rsidTr="00C33344">
              <w:tc>
                <w:tcPr>
                  <w:tcW w:w="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14:paraId="112A3B44" w14:textId="77777777" w:rsidR="00803E7E" w:rsidRPr="00FF430B" w:rsidRDefault="00803E7E" w:rsidP="004D7C86">
                  <w:pPr>
                    <w:ind w:right="-176"/>
                    <w:jc w:val="both"/>
                    <w:rPr>
                      <w:b/>
                      <w:bCs/>
                      <w:noProof w:val="0"/>
                      <w:lang w:val="ro-MD"/>
                    </w:rPr>
                  </w:pPr>
                  <w:r w:rsidRPr="00FF430B">
                    <w:rPr>
                      <w:b/>
                      <w:bCs/>
                      <w:noProof w:val="0"/>
                      <w:lang w:val="ro-MD"/>
                    </w:rPr>
                    <w:t>Nr.</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14:paraId="1C3056A1" w14:textId="77777777" w:rsidR="00803E7E" w:rsidRPr="00FF430B" w:rsidRDefault="00C33344" w:rsidP="00C33344">
                  <w:pPr>
                    <w:tabs>
                      <w:tab w:val="left" w:pos="235"/>
                      <w:tab w:val="left" w:pos="378"/>
                    </w:tabs>
                    <w:ind w:left="-923"/>
                    <w:jc w:val="center"/>
                    <w:rPr>
                      <w:b/>
                      <w:bCs/>
                      <w:noProof w:val="0"/>
                      <w:lang w:val="ro-MD"/>
                    </w:rPr>
                  </w:pPr>
                  <w:r w:rsidRPr="00FF430B">
                    <w:rPr>
                      <w:b/>
                      <w:bCs/>
                      <w:noProof w:val="0"/>
                      <w:lang w:val="ro-MD"/>
                    </w:rPr>
                    <w:t xml:space="preserve">          </w:t>
                  </w:r>
                  <w:r w:rsidR="00803E7E" w:rsidRPr="00FF430B">
                    <w:rPr>
                      <w:b/>
                      <w:bCs/>
                      <w:noProof w:val="0"/>
                      <w:lang w:val="ro-MD"/>
                    </w:rPr>
                    <w:t>Denumirea</w:t>
                  </w:r>
                </w:p>
                <w:p w14:paraId="05781770" w14:textId="77777777" w:rsidR="00E13118" w:rsidRPr="00FF430B" w:rsidRDefault="00C33344" w:rsidP="00C33344">
                  <w:pPr>
                    <w:tabs>
                      <w:tab w:val="left" w:pos="235"/>
                      <w:tab w:val="left" w:pos="378"/>
                    </w:tabs>
                    <w:ind w:left="-923"/>
                    <w:jc w:val="center"/>
                    <w:rPr>
                      <w:b/>
                      <w:bCs/>
                      <w:noProof w:val="0"/>
                      <w:lang w:val="ro-MD"/>
                    </w:rPr>
                  </w:pPr>
                  <w:r w:rsidRPr="00FF430B">
                    <w:rPr>
                      <w:b/>
                      <w:bCs/>
                      <w:noProof w:val="0"/>
                      <w:lang w:val="ro-MD"/>
                    </w:rPr>
                    <w:t xml:space="preserve">          </w:t>
                  </w:r>
                  <w:r w:rsidR="00803E7E" w:rsidRPr="00FF430B">
                    <w:rPr>
                      <w:b/>
                      <w:bCs/>
                      <w:noProof w:val="0"/>
                      <w:lang w:val="ro-MD"/>
                    </w:rPr>
                    <w:t>lucrărilor</w:t>
                  </w:r>
                </w:p>
                <w:p w14:paraId="6B27D8F6" w14:textId="77777777" w:rsidR="00803E7E" w:rsidRPr="00FF430B" w:rsidRDefault="00803E7E" w:rsidP="004D7C86">
                  <w:pPr>
                    <w:tabs>
                      <w:tab w:val="left" w:pos="369"/>
                    </w:tabs>
                    <w:ind w:left="-923"/>
                    <w:jc w:val="center"/>
                    <w:rPr>
                      <w:b/>
                      <w:bCs/>
                      <w:noProof w:val="0"/>
                      <w:lang w:val="ro-MD"/>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14:paraId="72BB34D3" w14:textId="77777777" w:rsidR="00803E7E" w:rsidRPr="00FF430B" w:rsidRDefault="00803E7E" w:rsidP="004D7C86">
                  <w:pPr>
                    <w:jc w:val="both"/>
                    <w:rPr>
                      <w:b/>
                      <w:bCs/>
                      <w:noProof w:val="0"/>
                      <w:lang w:val="ro-MD"/>
                    </w:rPr>
                  </w:pPr>
                  <w:r w:rsidRPr="00FF430B">
                    <w:rPr>
                      <w:b/>
                      <w:bCs/>
                      <w:noProof w:val="0"/>
                      <w:lang w:val="ro-MD"/>
                    </w:rPr>
                    <w:t>Cod CPV</w:t>
                  </w:r>
                </w:p>
              </w:tc>
              <w:tc>
                <w:tcPr>
                  <w:tcW w:w="115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14:paraId="12E66C61" w14:textId="77777777" w:rsidR="00803E7E" w:rsidRPr="00FF430B" w:rsidRDefault="00803E7E" w:rsidP="002722CC">
                  <w:pPr>
                    <w:jc w:val="center"/>
                    <w:rPr>
                      <w:b/>
                      <w:bCs/>
                      <w:noProof w:val="0"/>
                      <w:lang w:val="ro-MD"/>
                    </w:rPr>
                  </w:pPr>
                  <w:r w:rsidRPr="00FF430B">
                    <w:rPr>
                      <w:b/>
                      <w:bCs/>
                      <w:noProof w:val="0"/>
                      <w:lang w:val="ro-MD"/>
                    </w:rPr>
                    <w:t>Unitatea de măsură</w:t>
                  </w:r>
                </w:p>
              </w:tc>
              <w:tc>
                <w:tcPr>
                  <w:tcW w:w="1176"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14:paraId="2CD8841B" w14:textId="77777777" w:rsidR="00803E7E" w:rsidRPr="00FF430B" w:rsidRDefault="00803E7E" w:rsidP="004D7C86">
                  <w:pPr>
                    <w:jc w:val="both"/>
                    <w:rPr>
                      <w:b/>
                      <w:bCs/>
                      <w:noProof w:val="0"/>
                      <w:lang w:val="ro-MD"/>
                    </w:rPr>
                  </w:pPr>
                  <w:r w:rsidRPr="00FF430B">
                    <w:rPr>
                      <w:b/>
                      <w:bCs/>
                      <w:noProof w:val="0"/>
                      <w:lang w:val="ro-MD"/>
                    </w:rPr>
                    <w:t>Cantitatea</w:t>
                  </w:r>
                </w:p>
              </w:tc>
              <w:tc>
                <w:tcPr>
                  <w:tcW w:w="138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14:paraId="0950C280" w14:textId="77777777" w:rsidR="00803E7E" w:rsidRPr="00FF430B" w:rsidRDefault="00803E7E" w:rsidP="002722CC">
                  <w:pPr>
                    <w:jc w:val="center"/>
                    <w:rPr>
                      <w:b/>
                      <w:bCs/>
                      <w:noProof w:val="0"/>
                      <w:lang w:val="ro-MD"/>
                    </w:rPr>
                  </w:pPr>
                  <w:r w:rsidRPr="00FF430B">
                    <w:rPr>
                      <w:b/>
                      <w:bCs/>
                      <w:noProof w:val="0"/>
                      <w:lang w:val="ro-MD"/>
                    </w:rPr>
                    <w:t>Preţ</w:t>
                  </w:r>
                  <w:r w:rsidR="00892A6D" w:rsidRPr="00FF430B">
                    <w:rPr>
                      <w:b/>
                      <w:bCs/>
                      <w:noProof w:val="0"/>
                      <w:lang w:val="ro-MD"/>
                    </w:rPr>
                    <w:t>ul</w:t>
                  </w:r>
                  <w:r w:rsidRPr="00FF430B">
                    <w:rPr>
                      <w:b/>
                      <w:bCs/>
                      <w:noProof w:val="0"/>
                      <w:lang w:val="ro-MD"/>
                    </w:rPr>
                    <w:t xml:space="preserve"> unitar Inclusiv TVA</w:t>
                  </w:r>
                </w:p>
              </w:tc>
              <w:tc>
                <w:tcPr>
                  <w:tcW w:w="1461"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14:paraId="7A424EEF" w14:textId="77777777" w:rsidR="00803E7E" w:rsidRPr="00FF430B" w:rsidRDefault="00803E7E" w:rsidP="002722CC">
                  <w:pPr>
                    <w:jc w:val="center"/>
                    <w:rPr>
                      <w:b/>
                      <w:bCs/>
                      <w:noProof w:val="0"/>
                      <w:lang w:val="ro-MD"/>
                    </w:rPr>
                  </w:pPr>
                  <w:r w:rsidRPr="00FF430B">
                    <w:rPr>
                      <w:b/>
                      <w:bCs/>
                      <w:noProof w:val="0"/>
                      <w:lang w:val="ro-MD"/>
                    </w:rPr>
                    <w:t>Suma</w:t>
                  </w:r>
                  <w:r w:rsidR="0060188C" w:rsidRPr="00FF430B">
                    <w:rPr>
                      <w:b/>
                      <w:bCs/>
                      <w:noProof w:val="0"/>
                      <w:lang w:val="ro-MD"/>
                    </w:rPr>
                    <w:t>l</w:t>
                  </w:r>
                  <w:r w:rsidRPr="00FF430B">
                    <w:rPr>
                      <w:b/>
                      <w:bCs/>
                      <w:noProof w:val="0"/>
                      <w:lang w:val="ro-MD"/>
                    </w:rPr>
                    <w:t>ei MD, Inclusiv TVA</w:t>
                  </w:r>
                </w:p>
              </w:tc>
              <w:tc>
                <w:tcPr>
                  <w:tcW w:w="1366"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14:paraId="5CDB2DFE" w14:textId="77777777" w:rsidR="00E13118" w:rsidRPr="00FF430B" w:rsidRDefault="00EA64B0" w:rsidP="00E13118">
                  <w:pPr>
                    <w:jc w:val="center"/>
                    <w:rPr>
                      <w:b/>
                      <w:bCs/>
                      <w:noProof w:val="0"/>
                      <w:lang w:val="ro-MD"/>
                    </w:rPr>
                  </w:pPr>
                  <w:r w:rsidRPr="00FF430B">
                    <w:rPr>
                      <w:b/>
                      <w:bCs/>
                      <w:noProof w:val="0"/>
                      <w:lang w:val="ro-MD"/>
                    </w:rPr>
                    <w:t>Termenii de executare</w:t>
                  </w:r>
                </w:p>
                <w:p w14:paraId="5F805D30" w14:textId="77777777" w:rsidR="00803E7E" w:rsidRPr="00FF430B" w:rsidRDefault="00803E7E" w:rsidP="003E7B03">
                  <w:pPr>
                    <w:tabs>
                      <w:tab w:val="left" w:pos="1134"/>
                    </w:tabs>
                    <w:ind w:left="720"/>
                    <w:outlineLvl w:val="0"/>
                    <w:rPr>
                      <w:b/>
                      <w:bCs/>
                      <w:noProof w:val="0"/>
                      <w:lang w:val="ro-MD"/>
                    </w:rPr>
                  </w:pPr>
                </w:p>
              </w:tc>
            </w:tr>
            <w:tr w:rsidR="00803E7E" w:rsidRPr="00EC30C2" w14:paraId="281FBF90" w14:textId="77777777" w:rsidTr="00C33344">
              <w:tc>
                <w:tcPr>
                  <w:tcW w:w="418"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E709999" w14:textId="77777777" w:rsidR="00803E7E" w:rsidRPr="00FF430B" w:rsidRDefault="00EA64B0" w:rsidP="004D7C86">
                  <w:pPr>
                    <w:jc w:val="both"/>
                    <w:rPr>
                      <w:noProof w:val="0"/>
                      <w:lang w:val="ro-MD"/>
                    </w:rPr>
                  </w:pPr>
                  <w:r w:rsidRPr="00FF430B">
                    <w:rPr>
                      <w:noProof w:val="0"/>
                      <w:lang w:val="ro-MD"/>
                    </w:rPr>
                    <w:t>1</w:t>
                  </w:r>
                </w:p>
              </w:tc>
              <w:tc>
                <w:tcPr>
                  <w:tcW w:w="1842"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0C139BC" w14:textId="77777777" w:rsidR="00803E7E" w:rsidRPr="00FF430B" w:rsidRDefault="00803E7E" w:rsidP="004D7C86">
                  <w:pPr>
                    <w:keepNext/>
                    <w:keepLines/>
                    <w:spacing w:before="200"/>
                    <w:jc w:val="both"/>
                    <w:outlineLvl w:val="2"/>
                    <w:rPr>
                      <w:noProof w:val="0"/>
                      <w:lang w:val="ro-MD"/>
                    </w:rPr>
                  </w:pPr>
                </w:p>
              </w:tc>
              <w:tc>
                <w:tcPr>
                  <w:tcW w:w="70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FD088C8" w14:textId="77777777" w:rsidR="00803E7E" w:rsidRPr="00FF430B" w:rsidRDefault="00803E7E" w:rsidP="004D7C86">
                  <w:pPr>
                    <w:keepNext/>
                    <w:keepLines/>
                    <w:spacing w:before="200"/>
                    <w:jc w:val="both"/>
                    <w:outlineLvl w:val="2"/>
                    <w:rPr>
                      <w:noProof w:val="0"/>
                      <w:lang w:val="ro-MD"/>
                    </w:rPr>
                  </w:pPr>
                </w:p>
              </w:tc>
              <w:tc>
                <w:tcPr>
                  <w:tcW w:w="1158"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E1C564B" w14:textId="77777777" w:rsidR="00803E7E" w:rsidRPr="00FF430B" w:rsidRDefault="00803E7E" w:rsidP="004D7C86">
                  <w:pPr>
                    <w:keepNext/>
                    <w:keepLines/>
                    <w:spacing w:before="200"/>
                    <w:jc w:val="both"/>
                    <w:outlineLvl w:val="2"/>
                    <w:rPr>
                      <w:noProof w:val="0"/>
                      <w:lang w:val="ro-MD"/>
                    </w:rPr>
                  </w:pPr>
                </w:p>
              </w:tc>
              <w:tc>
                <w:tcPr>
                  <w:tcW w:w="117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0275BD5" w14:textId="77777777" w:rsidR="00803E7E" w:rsidRPr="00FF430B" w:rsidRDefault="00803E7E" w:rsidP="004D7C86">
                  <w:pPr>
                    <w:keepNext/>
                    <w:keepLines/>
                    <w:spacing w:before="200"/>
                    <w:jc w:val="both"/>
                    <w:outlineLvl w:val="2"/>
                    <w:rPr>
                      <w:noProof w:val="0"/>
                      <w:lang w:val="ro-MD"/>
                    </w:rPr>
                  </w:pPr>
                </w:p>
              </w:tc>
              <w:tc>
                <w:tcPr>
                  <w:tcW w:w="1380"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0FAB307" w14:textId="77777777" w:rsidR="00803E7E" w:rsidRPr="00FF430B" w:rsidRDefault="00803E7E" w:rsidP="004D7C86">
                  <w:pPr>
                    <w:keepNext/>
                    <w:keepLines/>
                    <w:spacing w:before="200"/>
                    <w:jc w:val="both"/>
                    <w:outlineLvl w:val="2"/>
                    <w:rPr>
                      <w:noProof w:val="0"/>
                      <w:lang w:val="ro-MD"/>
                    </w:rPr>
                  </w:pPr>
                </w:p>
              </w:tc>
              <w:tc>
                <w:tcPr>
                  <w:tcW w:w="1461"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CB2D34F" w14:textId="77777777" w:rsidR="00803E7E" w:rsidRPr="00FF430B" w:rsidRDefault="00803E7E" w:rsidP="004D7C86">
                  <w:pPr>
                    <w:keepNext/>
                    <w:keepLines/>
                    <w:spacing w:before="200"/>
                    <w:jc w:val="both"/>
                    <w:outlineLvl w:val="2"/>
                    <w:rPr>
                      <w:noProof w:val="0"/>
                      <w:lang w:val="ro-MD"/>
                    </w:rPr>
                  </w:pPr>
                </w:p>
              </w:tc>
              <w:tc>
                <w:tcPr>
                  <w:tcW w:w="136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36155A6" w14:textId="77777777" w:rsidR="00803E7E" w:rsidRPr="00FF430B" w:rsidRDefault="00803E7E" w:rsidP="004D7C86">
                  <w:pPr>
                    <w:keepNext/>
                    <w:keepLines/>
                    <w:spacing w:before="200"/>
                    <w:jc w:val="both"/>
                    <w:outlineLvl w:val="2"/>
                    <w:rPr>
                      <w:noProof w:val="0"/>
                      <w:lang w:val="ro-MD"/>
                    </w:rPr>
                  </w:pPr>
                </w:p>
              </w:tc>
            </w:tr>
            <w:tr w:rsidR="00803E7E" w:rsidRPr="00EC30C2" w14:paraId="74873B0C" w14:textId="77777777" w:rsidTr="00C33344">
              <w:tc>
                <w:tcPr>
                  <w:tcW w:w="418"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504AD42" w14:textId="77777777" w:rsidR="00803E7E" w:rsidRPr="00FF430B" w:rsidRDefault="00803E7E" w:rsidP="004D7C86">
                  <w:pPr>
                    <w:keepNext/>
                    <w:keepLines/>
                    <w:spacing w:before="200"/>
                    <w:jc w:val="both"/>
                    <w:outlineLvl w:val="2"/>
                    <w:rPr>
                      <w:noProof w:val="0"/>
                      <w:lang w:val="ro-MD"/>
                    </w:rPr>
                  </w:pPr>
                </w:p>
              </w:tc>
              <w:tc>
                <w:tcPr>
                  <w:tcW w:w="1842"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F77B4C9" w14:textId="77777777" w:rsidR="00803E7E" w:rsidRPr="00FF430B" w:rsidRDefault="00EA64B0" w:rsidP="004D7C86">
                  <w:pPr>
                    <w:jc w:val="both"/>
                    <w:rPr>
                      <w:noProof w:val="0"/>
                      <w:lang w:val="ro-MD"/>
                    </w:rPr>
                  </w:pPr>
                  <w:r w:rsidRPr="00FF430B">
                    <w:rPr>
                      <w:b/>
                      <w:bCs/>
                      <w:noProof w:val="0"/>
                      <w:lang w:val="ro-MD"/>
                    </w:rPr>
                    <w:t>TOTAL</w:t>
                  </w:r>
                </w:p>
              </w:tc>
              <w:tc>
                <w:tcPr>
                  <w:tcW w:w="70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E5F6DDE" w14:textId="77777777" w:rsidR="00803E7E" w:rsidRPr="00FF430B" w:rsidRDefault="00803E7E" w:rsidP="004D7C86">
                  <w:pPr>
                    <w:keepNext/>
                    <w:keepLines/>
                    <w:spacing w:before="200"/>
                    <w:jc w:val="both"/>
                    <w:outlineLvl w:val="2"/>
                    <w:rPr>
                      <w:noProof w:val="0"/>
                      <w:lang w:val="ro-MD"/>
                    </w:rPr>
                  </w:pPr>
                </w:p>
              </w:tc>
              <w:tc>
                <w:tcPr>
                  <w:tcW w:w="1158"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E06B864" w14:textId="77777777" w:rsidR="00803E7E" w:rsidRPr="00FF430B" w:rsidRDefault="00803E7E" w:rsidP="004D7C86">
                  <w:pPr>
                    <w:keepNext/>
                    <w:keepLines/>
                    <w:spacing w:before="200"/>
                    <w:jc w:val="both"/>
                    <w:outlineLvl w:val="2"/>
                    <w:rPr>
                      <w:noProof w:val="0"/>
                      <w:lang w:val="ro-MD"/>
                    </w:rPr>
                  </w:pPr>
                </w:p>
              </w:tc>
              <w:tc>
                <w:tcPr>
                  <w:tcW w:w="117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2DC8689" w14:textId="77777777" w:rsidR="00803E7E" w:rsidRPr="00FF430B" w:rsidRDefault="00803E7E" w:rsidP="004D7C86">
                  <w:pPr>
                    <w:keepNext/>
                    <w:keepLines/>
                    <w:spacing w:before="200"/>
                    <w:jc w:val="both"/>
                    <w:outlineLvl w:val="2"/>
                    <w:rPr>
                      <w:noProof w:val="0"/>
                      <w:lang w:val="ro-MD"/>
                    </w:rPr>
                  </w:pPr>
                </w:p>
              </w:tc>
              <w:tc>
                <w:tcPr>
                  <w:tcW w:w="1380"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121DDB4" w14:textId="77777777" w:rsidR="00803E7E" w:rsidRPr="00FF430B" w:rsidRDefault="00803E7E" w:rsidP="004D7C86">
                  <w:pPr>
                    <w:keepNext/>
                    <w:keepLines/>
                    <w:spacing w:before="200"/>
                    <w:jc w:val="both"/>
                    <w:outlineLvl w:val="2"/>
                    <w:rPr>
                      <w:noProof w:val="0"/>
                      <w:lang w:val="ro-MD"/>
                    </w:rPr>
                  </w:pPr>
                </w:p>
              </w:tc>
              <w:tc>
                <w:tcPr>
                  <w:tcW w:w="1461"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B433B7A" w14:textId="77777777" w:rsidR="00803E7E" w:rsidRPr="00FF430B" w:rsidRDefault="00803E7E" w:rsidP="004D7C86">
                  <w:pPr>
                    <w:keepNext/>
                    <w:keepLines/>
                    <w:spacing w:before="200"/>
                    <w:jc w:val="both"/>
                    <w:outlineLvl w:val="2"/>
                    <w:rPr>
                      <w:noProof w:val="0"/>
                      <w:lang w:val="ro-MD"/>
                    </w:rPr>
                  </w:pPr>
                </w:p>
              </w:tc>
              <w:tc>
                <w:tcPr>
                  <w:tcW w:w="136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D4D962F" w14:textId="77777777" w:rsidR="00803E7E" w:rsidRPr="00FF430B" w:rsidRDefault="00803E7E" w:rsidP="004D7C86">
                  <w:pPr>
                    <w:keepNext/>
                    <w:keepLines/>
                    <w:spacing w:before="200"/>
                    <w:jc w:val="both"/>
                    <w:outlineLvl w:val="2"/>
                    <w:rPr>
                      <w:noProof w:val="0"/>
                      <w:lang w:val="ro-MD"/>
                    </w:rPr>
                  </w:pPr>
                </w:p>
              </w:tc>
            </w:tr>
            <w:tr w:rsidR="00803E7E" w:rsidRPr="00EC30C2" w14:paraId="2CE57D0C" w14:textId="77777777" w:rsidTr="00C33344">
              <w:tc>
                <w:tcPr>
                  <w:tcW w:w="9510" w:type="dxa"/>
                  <w:gridSpan w:val="8"/>
                  <w:tcBorders>
                    <w:top w:val="single" w:sz="6" w:space="0" w:color="000000"/>
                    <w:left w:val="nil"/>
                    <w:bottom w:val="nil"/>
                    <w:right w:val="nil"/>
                  </w:tcBorders>
                  <w:tcMar>
                    <w:top w:w="24" w:type="dxa"/>
                    <w:left w:w="48" w:type="dxa"/>
                    <w:bottom w:w="24" w:type="dxa"/>
                    <w:right w:w="48" w:type="dxa"/>
                  </w:tcMar>
                  <w:hideMark/>
                </w:tcPr>
                <w:p w14:paraId="02F1417C" w14:textId="77777777" w:rsidR="00803E7E" w:rsidRPr="00FF430B" w:rsidRDefault="00EA64B0" w:rsidP="004D7C86">
                  <w:pPr>
                    <w:jc w:val="both"/>
                    <w:rPr>
                      <w:noProof w:val="0"/>
                      <w:lang w:val="ro-MD"/>
                    </w:rPr>
                  </w:pPr>
                  <w:r w:rsidRPr="00FF430B">
                    <w:rPr>
                      <w:noProof w:val="0"/>
                      <w:lang w:val="ro-MD"/>
                    </w:rPr>
                    <w:t> </w:t>
                  </w:r>
                </w:p>
                <w:p w14:paraId="7C69EAEA" w14:textId="77777777" w:rsidR="00803E7E" w:rsidRPr="00FF430B" w:rsidRDefault="00803E7E" w:rsidP="004D7C86">
                  <w:pPr>
                    <w:keepNext/>
                    <w:keepLines/>
                    <w:spacing w:before="200"/>
                    <w:jc w:val="both"/>
                    <w:outlineLvl w:val="2"/>
                    <w:rPr>
                      <w:noProof w:val="0"/>
                      <w:lang w:val="ro-MD"/>
                    </w:rPr>
                  </w:pPr>
                </w:p>
                <w:p w14:paraId="06660E0C" w14:textId="77777777" w:rsidR="00753976" w:rsidRPr="00FF430B" w:rsidRDefault="00753976" w:rsidP="004D7C86">
                  <w:pPr>
                    <w:keepNext/>
                    <w:keepLines/>
                    <w:spacing w:before="200"/>
                    <w:jc w:val="both"/>
                    <w:outlineLvl w:val="2"/>
                    <w:rPr>
                      <w:noProof w:val="0"/>
                      <w:lang w:val="ro-MD"/>
                    </w:rPr>
                  </w:pPr>
                </w:p>
                <w:p w14:paraId="1435904B" w14:textId="77777777" w:rsidR="00753976" w:rsidRPr="00FF430B" w:rsidRDefault="00753976" w:rsidP="004D7C86">
                  <w:pPr>
                    <w:keepNext/>
                    <w:keepLines/>
                    <w:spacing w:before="200"/>
                    <w:jc w:val="both"/>
                    <w:outlineLvl w:val="2"/>
                    <w:rPr>
                      <w:noProof w:val="0"/>
                      <w:lang w:val="ro-MD"/>
                    </w:rPr>
                  </w:pPr>
                </w:p>
                <w:p w14:paraId="65ED4DFB" w14:textId="77777777" w:rsidR="00753976" w:rsidRPr="00FF430B" w:rsidRDefault="00753976" w:rsidP="004D7C86">
                  <w:pPr>
                    <w:keepNext/>
                    <w:keepLines/>
                    <w:spacing w:before="200"/>
                    <w:jc w:val="both"/>
                    <w:outlineLvl w:val="2"/>
                    <w:rPr>
                      <w:noProof w:val="0"/>
                      <w:lang w:val="ro-MD"/>
                    </w:rPr>
                  </w:pPr>
                </w:p>
                <w:p w14:paraId="5BD593FD" w14:textId="77777777" w:rsidR="00803E7E" w:rsidRPr="00FF430B" w:rsidRDefault="00803E7E" w:rsidP="004D7C86">
                  <w:pPr>
                    <w:keepNext/>
                    <w:keepLines/>
                    <w:spacing w:before="200"/>
                    <w:jc w:val="both"/>
                    <w:outlineLvl w:val="2"/>
                    <w:rPr>
                      <w:noProof w:val="0"/>
                      <w:lang w:val="ro-MD"/>
                    </w:rPr>
                  </w:pPr>
                </w:p>
                <w:p w14:paraId="2B9B29C7" w14:textId="77777777" w:rsidR="00803E7E" w:rsidRPr="00FF430B" w:rsidRDefault="00803E7E" w:rsidP="004D7C86">
                  <w:pPr>
                    <w:keepNext/>
                    <w:keepLines/>
                    <w:spacing w:before="200"/>
                    <w:jc w:val="both"/>
                    <w:outlineLvl w:val="2"/>
                    <w:rPr>
                      <w:noProof w:val="0"/>
                      <w:lang w:val="ro-MD"/>
                    </w:rPr>
                  </w:pPr>
                </w:p>
                <w:p w14:paraId="2BC83696" w14:textId="77777777" w:rsidR="00803E7E" w:rsidRDefault="00EA64B0" w:rsidP="004D7C86">
                  <w:pPr>
                    <w:jc w:val="center"/>
                    <w:rPr>
                      <w:b/>
                      <w:bCs/>
                      <w:noProof w:val="0"/>
                      <w:lang w:val="ro-MD"/>
                    </w:rPr>
                  </w:pPr>
                  <w:r w:rsidRPr="00FF430B">
                    <w:rPr>
                      <w:b/>
                      <w:bCs/>
                      <w:noProof w:val="0"/>
                      <w:lang w:val="ro-MD"/>
                    </w:rPr>
                    <w:t>SEMNĂTURILE PĂRŢILOR</w:t>
                  </w:r>
                </w:p>
                <w:p w14:paraId="7A9E7B1A" w14:textId="5A91F09A" w:rsidR="006A7C1C" w:rsidRPr="00FF430B" w:rsidRDefault="006A7C1C" w:rsidP="004D7C86">
                  <w:pPr>
                    <w:jc w:val="center"/>
                    <w:rPr>
                      <w:noProof w:val="0"/>
                      <w:lang w:val="ro-MD"/>
                    </w:rPr>
                  </w:pPr>
                </w:p>
              </w:tc>
            </w:tr>
            <w:tr w:rsidR="00803E7E" w:rsidRPr="00EC30C2" w14:paraId="2C565E15" w14:textId="77777777" w:rsidTr="00C33344">
              <w:tc>
                <w:tcPr>
                  <w:tcW w:w="5303" w:type="dxa"/>
                  <w:gridSpan w:val="5"/>
                  <w:tcBorders>
                    <w:top w:val="nil"/>
                    <w:left w:val="nil"/>
                    <w:bottom w:val="nil"/>
                    <w:right w:val="nil"/>
                  </w:tcBorders>
                  <w:tcMar>
                    <w:top w:w="24" w:type="dxa"/>
                    <w:left w:w="48" w:type="dxa"/>
                    <w:bottom w:w="24" w:type="dxa"/>
                    <w:right w:w="48" w:type="dxa"/>
                  </w:tcMar>
                  <w:hideMark/>
                </w:tcPr>
                <w:p w14:paraId="7AFAFEB6" w14:textId="77777777" w:rsidR="00803E7E" w:rsidRPr="00FF430B" w:rsidRDefault="00EA64B0" w:rsidP="00E13118">
                  <w:pPr>
                    <w:jc w:val="center"/>
                    <w:rPr>
                      <w:noProof w:val="0"/>
                      <w:lang w:val="ro-MD"/>
                    </w:rPr>
                  </w:pPr>
                  <w:r w:rsidRPr="00FF430B">
                    <w:rPr>
                      <w:b/>
                      <w:bCs/>
                      <w:noProof w:val="0"/>
                      <w:lang w:val="ro-MD"/>
                    </w:rPr>
                    <w:t>ANTREPRENOR</w:t>
                  </w:r>
                </w:p>
                <w:p w14:paraId="0A0A85A8" w14:textId="77777777" w:rsidR="00371806" w:rsidRPr="00FF430B" w:rsidRDefault="00371806" w:rsidP="00B262BA">
                  <w:pPr>
                    <w:tabs>
                      <w:tab w:val="left" w:pos="1134"/>
                    </w:tabs>
                    <w:ind w:left="720"/>
                    <w:outlineLvl w:val="0"/>
                    <w:rPr>
                      <w:noProof w:val="0"/>
                      <w:lang w:val="ro-MD"/>
                    </w:rPr>
                  </w:pPr>
                </w:p>
                <w:p w14:paraId="50B6231F" w14:textId="77777777" w:rsidR="00803E7E" w:rsidRPr="00FF430B" w:rsidRDefault="00803E7E" w:rsidP="00240751">
                  <w:pPr>
                    <w:rPr>
                      <w:noProof w:val="0"/>
                      <w:lang w:val="ro-MD"/>
                    </w:rPr>
                  </w:pPr>
                </w:p>
              </w:tc>
              <w:tc>
                <w:tcPr>
                  <w:tcW w:w="4207" w:type="dxa"/>
                  <w:gridSpan w:val="3"/>
                  <w:tcBorders>
                    <w:top w:val="nil"/>
                    <w:left w:val="nil"/>
                    <w:bottom w:val="nil"/>
                    <w:right w:val="nil"/>
                  </w:tcBorders>
                  <w:tcMar>
                    <w:top w:w="24" w:type="dxa"/>
                    <w:left w:w="48" w:type="dxa"/>
                    <w:bottom w:w="24" w:type="dxa"/>
                    <w:right w:w="48" w:type="dxa"/>
                  </w:tcMar>
                  <w:hideMark/>
                </w:tcPr>
                <w:p w14:paraId="766E32BA" w14:textId="77777777" w:rsidR="00803E7E" w:rsidRPr="00FF430B" w:rsidRDefault="00EA64B0" w:rsidP="00803E7E">
                  <w:pPr>
                    <w:jc w:val="center"/>
                    <w:rPr>
                      <w:noProof w:val="0"/>
                      <w:lang w:val="ro-MD"/>
                    </w:rPr>
                  </w:pPr>
                  <w:r w:rsidRPr="00FF430B">
                    <w:rPr>
                      <w:b/>
                      <w:bCs/>
                      <w:noProof w:val="0"/>
                      <w:lang w:val="ro-MD"/>
                    </w:rPr>
                    <w:t>BENEFICIAR</w:t>
                  </w:r>
                </w:p>
                <w:p w14:paraId="7C9CFAEF" w14:textId="77777777" w:rsidR="00240751" w:rsidRPr="00FF430B" w:rsidRDefault="00EA64B0" w:rsidP="00240751">
                  <w:pPr>
                    <w:ind w:firstLine="567"/>
                    <w:jc w:val="both"/>
                    <w:rPr>
                      <w:noProof w:val="0"/>
                      <w:lang w:val="ro-MD"/>
                    </w:rPr>
                  </w:pPr>
                  <w:r w:rsidRPr="00FF430B">
                    <w:rPr>
                      <w:noProof w:val="0"/>
                      <w:lang w:val="ro-MD"/>
                    </w:rPr>
                    <w:t> </w:t>
                  </w:r>
                </w:p>
                <w:p w14:paraId="2D539C49" w14:textId="77777777" w:rsidR="00240751" w:rsidRPr="00FF430B" w:rsidRDefault="00240751" w:rsidP="00240751">
                  <w:pPr>
                    <w:keepNext/>
                    <w:keepLines/>
                    <w:spacing w:before="200"/>
                    <w:ind w:firstLine="567"/>
                    <w:jc w:val="both"/>
                    <w:outlineLvl w:val="2"/>
                    <w:rPr>
                      <w:noProof w:val="0"/>
                      <w:lang w:val="ro-MD"/>
                    </w:rPr>
                  </w:pPr>
                </w:p>
                <w:p w14:paraId="7B9F60ED" w14:textId="77777777" w:rsidR="00803E7E" w:rsidRPr="00FF430B" w:rsidRDefault="00803E7E" w:rsidP="003E7B03">
                  <w:pPr>
                    <w:ind w:firstLine="567"/>
                    <w:jc w:val="both"/>
                    <w:rPr>
                      <w:noProof w:val="0"/>
                      <w:lang w:val="ro-MD"/>
                    </w:rPr>
                  </w:pPr>
                </w:p>
              </w:tc>
            </w:tr>
          </w:tbl>
          <w:p w14:paraId="6D90D7E5" w14:textId="77777777" w:rsidR="00385C85" w:rsidRDefault="00385C85" w:rsidP="00196AB4">
            <w:pPr>
              <w:tabs>
                <w:tab w:val="left" w:pos="2295"/>
              </w:tabs>
              <w:jc w:val="both"/>
              <w:rPr>
                <w:lang w:val="ro-MD"/>
              </w:rPr>
            </w:pPr>
          </w:p>
          <w:p w14:paraId="6465B700" w14:textId="77777777" w:rsidR="00233538" w:rsidRPr="00FF430B" w:rsidRDefault="00233538" w:rsidP="00196AB4">
            <w:pPr>
              <w:jc w:val="both"/>
              <w:rPr>
                <w:lang w:val="ro-MD"/>
              </w:rPr>
            </w:pPr>
          </w:p>
          <w:p w14:paraId="2D2A6819" w14:textId="77777777" w:rsidR="00233538" w:rsidRPr="00FF430B" w:rsidRDefault="00233538" w:rsidP="00196AB4">
            <w:pPr>
              <w:jc w:val="both"/>
              <w:rPr>
                <w:lang w:val="ro-MD"/>
              </w:rPr>
            </w:pPr>
          </w:p>
        </w:tc>
      </w:tr>
    </w:tbl>
    <w:p w14:paraId="40CD3295" w14:textId="77777777" w:rsidR="001F6E5A" w:rsidRPr="00FF430B" w:rsidRDefault="001F6E5A" w:rsidP="00196AB4">
      <w:pPr>
        <w:jc w:val="both"/>
        <w:rPr>
          <w:lang w:val="ro-MD"/>
        </w:rPr>
      </w:pPr>
    </w:p>
    <w:sectPr w:rsidR="001F6E5A" w:rsidRPr="00FF430B" w:rsidSect="005C7076">
      <w:footerReference w:type="default" r:id="rId11"/>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C4A14" w14:textId="77777777" w:rsidR="00A71CD2" w:rsidRDefault="00A71CD2" w:rsidP="00A20ACF">
      <w:r>
        <w:separator/>
      </w:r>
    </w:p>
  </w:endnote>
  <w:endnote w:type="continuationSeparator" w:id="0">
    <w:p w14:paraId="6C577653" w14:textId="77777777" w:rsidR="00A71CD2" w:rsidRDefault="00A71CD2" w:rsidP="00A20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Baltica R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19529"/>
      <w:docPartObj>
        <w:docPartGallery w:val="Page Numbers (Bottom of Page)"/>
        <w:docPartUnique/>
      </w:docPartObj>
    </w:sdtPr>
    <w:sdtContent>
      <w:p w14:paraId="16FD1D34" w14:textId="701F7225" w:rsidR="008F1D40" w:rsidRDefault="008F1D40">
        <w:pPr>
          <w:pStyle w:val="Footer"/>
          <w:jc w:val="right"/>
        </w:pPr>
        <w:r>
          <w:fldChar w:fldCharType="begin"/>
        </w:r>
        <w:r>
          <w:instrText xml:space="preserve"> PAGE   \* MERGEFORMAT </w:instrText>
        </w:r>
        <w:r>
          <w:fldChar w:fldCharType="separate"/>
        </w:r>
        <w:r w:rsidR="00C805CC">
          <w:t>60</w:t>
        </w:r>
        <w:r>
          <w:fldChar w:fldCharType="end"/>
        </w:r>
      </w:p>
    </w:sdtContent>
  </w:sdt>
  <w:p w14:paraId="075618FA" w14:textId="77777777" w:rsidR="008F1D40" w:rsidRDefault="008F1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04E5B" w14:textId="77777777" w:rsidR="00A71CD2" w:rsidRDefault="00A71CD2" w:rsidP="00A20ACF">
      <w:r>
        <w:separator/>
      </w:r>
    </w:p>
  </w:footnote>
  <w:footnote w:type="continuationSeparator" w:id="0">
    <w:p w14:paraId="53B67D71" w14:textId="77777777" w:rsidR="00A71CD2" w:rsidRDefault="00A71CD2" w:rsidP="00A20A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10"/>
    <w:lvl w:ilvl="0">
      <w:start w:val="1"/>
      <w:numFmt w:val="lowerLetter"/>
      <w:lvlText w:val="%1)"/>
      <w:lvlJc w:val="left"/>
      <w:pPr>
        <w:tabs>
          <w:tab w:val="num" w:pos="1065"/>
        </w:tabs>
        <w:ind w:left="1065" w:hanging="360"/>
      </w:pPr>
      <w:rPr>
        <w:b w:val="0"/>
      </w:rPr>
    </w:lvl>
  </w:abstractNum>
  <w:abstractNum w:abstractNumId="1" w15:restartNumberingAfterBreak="0">
    <w:nsid w:val="0000000F"/>
    <w:multiLevelType w:val="singleLevel"/>
    <w:tmpl w:val="0000000F"/>
    <w:name w:val="WW8Num23"/>
    <w:lvl w:ilvl="0">
      <w:start w:val="1"/>
      <w:numFmt w:val="lowerLetter"/>
      <w:lvlText w:val="%1)"/>
      <w:lvlJc w:val="left"/>
      <w:pPr>
        <w:tabs>
          <w:tab w:val="num" w:pos="1854"/>
        </w:tabs>
        <w:ind w:left="720" w:firstLine="1077"/>
      </w:pPr>
    </w:lvl>
  </w:abstractNum>
  <w:abstractNum w:abstractNumId="2" w15:restartNumberingAfterBreak="0">
    <w:nsid w:val="00000013"/>
    <w:multiLevelType w:val="singleLevel"/>
    <w:tmpl w:val="A58A40BA"/>
    <w:name w:val="WW8Num29"/>
    <w:lvl w:ilvl="0">
      <w:start w:val="1"/>
      <w:numFmt w:val="lowerLetter"/>
      <w:lvlText w:val="%1)"/>
      <w:lvlJc w:val="left"/>
      <w:pPr>
        <w:tabs>
          <w:tab w:val="num" w:pos="1065"/>
        </w:tabs>
        <w:ind w:left="1065" w:hanging="360"/>
      </w:pPr>
      <w:rPr>
        <w:rFonts w:ascii="Times New Roman" w:hAnsi="Times New Roman" w:cs="Times New Roman"/>
        <w:b w:val="0"/>
        <w:sz w:val="24"/>
        <w:szCs w:val="24"/>
        <w:lang w:val="ro-RO"/>
      </w:rPr>
    </w:lvl>
  </w:abstractNum>
  <w:abstractNum w:abstractNumId="3" w15:restartNumberingAfterBreak="0">
    <w:nsid w:val="00000014"/>
    <w:multiLevelType w:val="singleLevel"/>
    <w:tmpl w:val="00000014"/>
    <w:name w:val="WW8Num31"/>
    <w:lvl w:ilvl="0">
      <w:start w:val="1"/>
      <w:numFmt w:val="lowerLetter"/>
      <w:lvlText w:val="%1)"/>
      <w:lvlJc w:val="left"/>
      <w:pPr>
        <w:tabs>
          <w:tab w:val="num" w:pos="0"/>
        </w:tabs>
        <w:ind w:left="720" w:hanging="360"/>
      </w:pPr>
      <w:rPr>
        <w:b w:val="0"/>
        <w:i w:val="0"/>
      </w:rPr>
    </w:lvl>
  </w:abstractNum>
  <w:abstractNum w:abstractNumId="4" w15:restartNumberingAfterBreak="0">
    <w:nsid w:val="0000001E"/>
    <w:multiLevelType w:val="singleLevel"/>
    <w:tmpl w:val="0000001E"/>
    <w:name w:val="WW8Num45"/>
    <w:lvl w:ilvl="0">
      <w:start w:val="1"/>
      <w:numFmt w:val="lowerLetter"/>
      <w:lvlText w:val="%1)"/>
      <w:lvlJc w:val="left"/>
      <w:pPr>
        <w:tabs>
          <w:tab w:val="num" w:pos="1065"/>
        </w:tabs>
        <w:ind w:left="1065" w:hanging="360"/>
      </w:pPr>
      <w:rPr>
        <w:b w:val="0"/>
      </w:rPr>
    </w:lvl>
  </w:abstractNum>
  <w:abstractNum w:abstractNumId="5" w15:restartNumberingAfterBreak="0">
    <w:nsid w:val="064E7D2D"/>
    <w:multiLevelType w:val="hybridMultilevel"/>
    <w:tmpl w:val="E1D06F98"/>
    <w:lvl w:ilvl="0" w:tplc="755CE98E">
      <w:start w:val="1"/>
      <w:numFmt w:val="upperRoman"/>
      <w:lvlText w:val="%1."/>
      <w:lvlJc w:val="left"/>
      <w:pPr>
        <w:ind w:left="3240" w:hanging="72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96E70D7"/>
    <w:multiLevelType w:val="hybridMultilevel"/>
    <w:tmpl w:val="65A61124"/>
    <w:lvl w:ilvl="0" w:tplc="755CE98E">
      <w:start w:val="1"/>
      <w:numFmt w:val="upperRoman"/>
      <w:lvlText w:val="%1."/>
      <w:lvlJc w:val="left"/>
      <w:pPr>
        <w:ind w:left="3240" w:hanging="72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FB3802"/>
    <w:multiLevelType w:val="hybridMultilevel"/>
    <w:tmpl w:val="6FE6343E"/>
    <w:lvl w:ilvl="0" w:tplc="ADBA3180">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0CFC45D5"/>
    <w:multiLevelType w:val="hybridMultilevel"/>
    <w:tmpl w:val="459AA6A6"/>
    <w:lvl w:ilvl="0" w:tplc="EF0054BC">
      <w:start w:val="1"/>
      <w:numFmt w:val="decimal"/>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D6104F0"/>
    <w:multiLevelType w:val="hybridMultilevel"/>
    <w:tmpl w:val="2E9C6BC2"/>
    <w:lvl w:ilvl="0" w:tplc="49EC68D6">
      <w:start w:val="1"/>
      <w:numFmt w:val="lowerLetter"/>
      <w:lvlText w:val="%1)"/>
      <w:lvlJc w:val="left"/>
      <w:pPr>
        <w:ind w:left="1429" w:hanging="360"/>
      </w:pPr>
      <w:rPr>
        <w:rFonts w:ascii="Times New Roman" w:eastAsia="Times New Roman" w:hAnsi="Times New Roman" w:cs="Times New Roman"/>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104D07C4"/>
    <w:multiLevelType w:val="hybridMultilevel"/>
    <w:tmpl w:val="84E02F3E"/>
    <w:lvl w:ilvl="0" w:tplc="A6128B6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5B37AA"/>
    <w:multiLevelType w:val="hybridMultilevel"/>
    <w:tmpl w:val="CCD22E52"/>
    <w:lvl w:ilvl="0" w:tplc="8828EDA6">
      <w:start w:val="1"/>
      <w:numFmt w:val="decimal"/>
      <w:lvlText w:val="%1."/>
      <w:lvlJc w:val="left"/>
      <w:pPr>
        <w:ind w:left="644" w:hanging="360"/>
      </w:pPr>
      <w:rPr>
        <w:rFonts w:hint="default"/>
        <w:b/>
        <w:lang w:val="it-IT"/>
      </w:rPr>
    </w:lvl>
    <w:lvl w:ilvl="1" w:tplc="08090019" w:tentative="1">
      <w:start w:val="1"/>
      <w:numFmt w:val="lowerLetter"/>
      <w:lvlText w:val="%2."/>
      <w:lvlJc w:val="left"/>
      <w:pPr>
        <w:ind w:left="1276" w:hanging="360"/>
      </w:pPr>
    </w:lvl>
    <w:lvl w:ilvl="2" w:tplc="0809001B" w:tentative="1">
      <w:start w:val="1"/>
      <w:numFmt w:val="lowerRoman"/>
      <w:lvlText w:val="%3."/>
      <w:lvlJc w:val="right"/>
      <w:pPr>
        <w:ind w:left="1996" w:hanging="180"/>
      </w:pPr>
    </w:lvl>
    <w:lvl w:ilvl="3" w:tplc="0809000F" w:tentative="1">
      <w:start w:val="1"/>
      <w:numFmt w:val="decimal"/>
      <w:lvlText w:val="%4."/>
      <w:lvlJc w:val="left"/>
      <w:pPr>
        <w:ind w:left="2716" w:hanging="360"/>
      </w:pPr>
    </w:lvl>
    <w:lvl w:ilvl="4" w:tplc="08090019" w:tentative="1">
      <w:start w:val="1"/>
      <w:numFmt w:val="lowerLetter"/>
      <w:lvlText w:val="%5."/>
      <w:lvlJc w:val="left"/>
      <w:pPr>
        <w:ind w:left="3436" w:hanging="360"/>
      </w:pPr>
    </w:lvl>
    <w:lvl w:ilvl="5" w:tplc="0809001B" w:tentative="1">
      <w:start w:val="1"/>
      <w:numFmt w:val="lowerRoman"/>
      <w:lvlText w:val="%6."/>
      <w:lvlJc w:val="right"/>
      <w:pPr>
        <w:ind w:left="4156" w:hanging="180"/>
      </w:pPr>
    </w:lvl>
    <w:lvl w:ilvl="6" w:tplc="0809000F" w:tentative="1">
      <w:start w:val="1"/>
      <w:numFmt w:val="decimal"/>
      <w:lvlText w:val="%7."/>
      <w:lvlJc w:val="left"/>
      <w:pPr>
        <w:ind w:left="4876" w:hanging="360"/>
      </w:pPr>
    </w:lvl>
    <w:lvl w:ilvl="7" w:tplc="08090019" w:tentative="1">
      <w:start w:val="1"/>
      <w:numFmt w:val="lowerLetter"/>
      <w:lvlText w:val="%8."/>
      <w:lvlJc w:val="left"/>
      <w:pPr>
        <w:ind w:left="5596" w:hanging="360"/>
      </w:pPr>
    </w:lvl>
    <w:lvl w:ilvl="8" w:tplc="0809001B" w:tentative="1">
      <w:start w:val="1"/>
      <w:numFmt w:val="lowerRoman"/>
      <w:lvlText w:val="%9."/>
      <w:lvlJc w:val="right"/>
      <w:pPr>
        <w:ind w:left="6316" w:hanging="180"/>
      </w:pPr>
    </w:lvl>
  </w:abstractNum>
  <w:abstractNum w:abstractNumId="12" w15:restartNumberingAfterBreak="0">
    <w:nsid w:val="117D27EE"/>
    <w:multiLevelType w:val="hybridMultilevel"/>
    <w:tmpl w:val="3198D980"/>
    <w:lvl w:ilvl="0" w:tplc="40BAAF7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189636F"/>
    <w:multiLevelType w:val="hybridMultilevel"/>
    <w:tmpl w:val="B1B61F72"/>
    <w:lvl w:ilvl="0" w:tplc="F7D073B4">
      <w:start w:val="1"/>
      <w:numFmt w:val="lowerLett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19B25A2"/>
    <w:multiLevelType w:val="hybridMultilevel"/>
    <w:tmpl w:val="7AE661AA"/>
    <w:lvl w:ilvl="0" w:tplc="1B143164">
      <w:start w:val="1"/>
      <w:numFmt w:val="decimal"/>
      <w:lvlText w:val="%1."/>
      <w:lvlJc w:val="left"/>
      <w:pPr>
        <w:ind w:left="720" w:hanging="720"/>
      </w:pPr>
      <w:rPr>
        <w:rFonts w:hint="default"/>
        <w:b/>
        <w:color w:val="000000" w:themeColor="text1"/>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5965B41"/>
    <w:multiLevelType w:val="hybridMultilevel"/>
    <w:tmpl w:val="527CCF54"/>
    <w:lvl w:ilvl="0" w:tplc="04190017">
      <w:start w:val="1"/>
      <w:numFmt w:val="lowerLetter"/>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15:restartNumberingAfterBreak="0">
    <w:nsid w:val="1B9F6340"/>
    <w:multiLevelType w:val="hybridMultilevel"/>
    <w:tmpl w:val="1B00495E"/>
    <w:lvl w:ilvl="0" w:tplc="208E59B0">
      <w:start w:val="1"/>
      <w:numFmt w:val="decimal"/>
      <w:lvlText w:val="%1."/>
      <w:lvlJc w:val="left"/>
      <w:pPr>
        <w:ind w:left="1069" w:hanging="360"/>
      </w:pPr>
      <w:rPr>
        <w:rFonts w:cs="Times New Roman" w:hint="default"/>
      </w:rPr>
    </w:lvl>
    <w:lvl w:ilvl="1" w:tplc="04090019">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7" w15:restartNumberingAfterBreak="0">
    <w:nsid w:val="1BA81F7F"/>
    <w:multiLevelType w:val="hybridMultilevel"/>
    <w:tmpl w:val="FD2C3B20"/>
    <w:lvl w:ilvl="0" w:tplc="04100011">
      <w:start w:val="1"/>
      <w:numFmt w:val="decimal"/>
      <w:lvlText w:val="%1)"/>
      <w:lvlJc w:val="left"/>
      <w:pPr>
        <w:ind w:left="9933" w:hanging="360"/>
      </w:pPr>
    </w:lvl>
    <w:lvl w:ilvl="1" w:tplc="04100019" w:tentative="1">
      <w:start w:val="1"/>
      <w:numFmt w:val="lowerLetter"/>
      <w:lvlText w:val="%2."/>
      <w:lvlJc w:val="left"/>
      <w:pPr>
        <w:ind w:left="10653" w:hanging="360"/>
      </w:pPr>
    </w:lvl>
    <w:lvl w:ilvl="2" w:tplc="0410001B" w:tentative="1">
      <w:start w:val="1"/>
      <w:numFmt w:val="lowerRoman"/>
      <w:lvlText w:val="%3."/>
      <w:lvlJc w:val="right"/>
      <w:pPr>
        <w:ind w:left="11373" w:hanging="180"/>
      </w:pPr>
    </w:lvl>
    <w:lvl w:ilvl="3" w:tplc="0410000F" w:tentative="1">
      <w:start w:val="1"/>
      <w:numFmt w:val="decimal"/>
      <w:lvlText w:val="%4."/>
      <w:lvlJc w:val="left"/>
      <w:pPr>
        <w:ind w:left="12093" w:hanging="360"/>
      </w:pPr>
    </w:lvl>
    <w:lvl w:ilvl="4" w:tplc="04100019" w:tentative="1">
      <w:start w:val="1"/>
      <w:numFmt w:val="lowerLetter"/>
      <w:lvlText w:val="%5."/>
      <w:lvlJc w:val="left"/>
      <w:pPr>
        <w:ind w:left="12813" w:hanging="360"/>
      </w:pPr>
    </w:lvl>
    <w:lvl w:ilvl="5" w:tplc="0410001B" w:tentative="1">
      <w:start w:val="1"/>
      <w:numFmt w:val="lowerRoman"/>
      <w:lvlText w:val="%6."/>
      <w:lvlJc w:val="right"/>
      <w:pPr>
        <w:ind w:left="13533" w:hanging="180"/>
      </w:pPr>
    </w:lvl>
    <w:lvl w:ilvl="6" w:tplc="0410000F" w:tentative="1">
      <w:start w:val="1"/>
      <w:numFmt w:val="decimal"/>
      <w:lvlText w:val="%7."/>
      <w:lvlJc w:val="left"/>
      <w:pPr>
        <w:ind w:left="14253" w:hanging="360"/>
      </w:pPr>
    </w:lvl>
    <w:lvl w:ilvl="7" w:tplc="04100019" w:tentative="1">
      <w:start w:val="1"/>
      <w:numFmt w:val="lowerLetter"/>
      <w:lvlText w:val="%8."/>
      <w:lvlJc w:val="left"/>
      <w:pPr>
        <w:ind w:left="14973" w:hanging="360"/>
      </w:pPr>
    </w:lvl>
    <w:lvl w:ilvl="8" w:tplc="0410001B" w:tentative="1">
      <w:start w:val="1"/>
      <w:numFmt w:val="lowerRoman"/>
      <w:lvlText w:val="%9."/>
      <w:lvlJc w:val="right"/>
      <w:pPr>
        <w:ind w:left="15693" w:hanging="180"/>
      </w:pPr>
    </w:lvl>
  </w:abstractNum>
  <w:abstractNum w:abstractNumId="18" w15:restartNumberingAfterBreak="0">
    <w:nsid w:val="2316291C"/>
    <w:multiLevelType w:val="hybridMultilevel"/>
    <w:tmpl w:val="B32A02E4"/>
    <w:lvl w:ilvl="0" w:tplc="04190017">
      <w:start w:val="1"/>
      <w:numFmt w:val="lowerLetter"/>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15:restartNumberingAfterBreak="0">
    <w:nsid w:val="29F26097"/>
    <w:multiLevelType w:val="hybridMultilevel"/>
    <w:tmpl w:val="E772C3D8"/>
    <w:lvl w:ilvl="0" w:tplc="A9F6C826">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B60348A"/>
    <w:multiLevelType w:val="hybridMultilevel"/>
    <w:tmpl w:val="CB643C46"/>
    <w:lvl w:ilvl="0" w:tplc="AFC6BD9E">
      <w:start w:val="7"/>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start w:val="1"/>
      <w:numFmt w:val="decimal"/>
      <w:lvlText w:val="%4."/>
      <w:lvlJc w:val="left"/>
      <w:pPr>
        <w:tabs>
          <w:tab w:val="num" w:pos="2820"/>
        </w:tabs>
        <w:ind w:left="2820" w:hanging="360"/>
      </w:pPr>
    </w:lvl>
    <w:lvl w:ilvl="4" w:tplc="04090019">
      <w:start w:val="1"/>
      <w:numFmt w:val="lowerLetter"/>
      <w:lvlText w:val="%5."/>
      <w:lvlJc w:val="left"/>
      <w:pPr>
        <w:tabs>
          <w:tab w:val="num" w:pos="3540"/>
        </w:tabs>
        <w:ind w:left="3540" w:hanging="360"/>
      </w:pPr>
    </w:lvl>
    <w:lvl w:ilvl="5" w:tplc="0409001B">
      <w:start w:val="1"/>
      <w:numFmt w:val="lowerRoman"/>
      <w:lvlText w:val="%6."/>
      <w:lvlJc w:val="right"/>
      <w:pPr>
        <w:tabs>
          <w:tab w:val="num" w:pos="4260"/>
        </w:tabs>
        <w:ind w:left="4260" w:hanging="180"/>
      </w:pPr>
    </w:lvl>
    <w:lvl w:ilvl="6" w:tplc="0409000F">
      <w:start w:val="1"/>
      <w:numFmt w:val="decimal"/>
      <w:lvlText w:val="%7."/>
      <w:lvlJc w:val="left"/>
      <w:pPr>
        <w:tabs>
          <w:tab w:val="num" w:pos="4980"/>
        </w:tabs>
        <w:ind w:left="4980" w:hanging="360"/>
      </w:pPr>
    </w:lvl>
    <w:lvl w:ilvl="7" w:tplc="04090019">
      <w:start w:val="1"/>
      <w:numFmt w:val="lowerLetter"/>
      <w:lvlText w:val="%8."/>
      <w:lvlJc w:val="left"/>
      <w:pPr>
        <w:tabs>
          <w:tab w:val="num" w:pos="5700"/>
        </w:tabs>
        <w:ind w:left="5700" w:hanging="360"/>
      </w:pPr>
    </w:lvl>
    <w:lvl w:ilvl="8" w:tplc="0409001B">
      <w:start w:val="1"/>
      <w:numFmt w:val="lowerRoman"/>
      <w:lvlText w:val="%9."/>
      <w:lvlJc w:val="right"/>
      <w:pPr>
        <w:tabs>
          <w:tab w:val="num" w:pos="6420"/>
        </w:tabs>
        <w:ind w:left="6420" w:hanging="180"/>
      </w:pPr>
    </w:lvl>
  </w:abstractNum>
  <w:abstractNum w:abstractNumId="21" w15:restartNumberingAfterBreak="0">
    <w:nsid w:val="2E3316D5"/>
    <w:multiLevelType w:val="hybridMultilevel"/>
    <w:tmpl w:val="8062B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13A2AC0"/>
    <w:multiLevelType w:val="hybridMultilevel"/>
    <w:tmpl w:val="AA7A911A"/>
    <w:lvl w:ilvl="0" w:tplc="804C873A">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32E41301"/>
    <w:multiLevelType w:val="hybridMultilevel"/>
    <w:tmpl w:val="60A4D842"/>
    <w:lvl w:ilvl="0" w:tplc="668EB4B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391C96"/>
    <w:multiLevelType w:val="multilevel"/>
    <w:tmpl w:val="E8967FEE"/>
    <w:lvl w:ilvl="0">
      <w:start w:val="1"/>
      <w:numFmt w:val="lowerLetter"/>
      <w:lvlText w:val="%1)"/>
      <w:lvlJc w:val="left"/>
      <w:pPr>
        <w:tabs>
          <w:tab w:val="decimal" w:pos="216"/>
        </w:tabs>
        <w:ind w:left="720"/>
      </w:pPr>
      <w:rPr>
        <w:rFonts w:ascii="Times New Roman" w:eastAsia="Times New Roman" w:hAnsi="Times New Roman" w:cs="Times New Roman"/>
        <w:i/>
        <w:strike w:val="0"/>
        <w:color w:val="000000"/>
        <w:spacing w:val="5"/>
        <w:w w:val="100"/>
        <w:sz w:val="24"/>
        <w:szCs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96A57BA"/>
    <w:multiLevelType w:val="multilevel"/>
    <w:tmpl w:val="8FE4C73E"/>
    <w:lvl w:ilvl="0">
      <w:start w:val="3"/>
      <w:numFmt w:val="decimal"/>
      <w:lvlText w:val="%1"/>
      <w:lvlJc w:val="left"/>
      <w:pPr>
        <w:ind w:left="360" w:hanging="360"/>
      </w:pPr>
      <w:rPr>
        <w:rFonts w:hint="default"/>
      </w:rPr>
    </w:lvl>
    <w:lvl w:ilvl="1">
      <w:start w:val="3"/>
      <w:numFmt w:val="decimal"/>
      <w:lvlText w:val="%1.%2"/>
      <w:lvlJc w:val="left"/>
      <w:pPr>
        <w:ind w:left="397" w:hanging="360"/>
      </w:pPr>
      <w:rPr>
        <w:rFonts w:hint="default"/>
      </w:rPr>
    </w:lvl>
    <w:lvl w:ilvl="2">
      <w:start w:val="1"/>
      <w:numFmt w:val="decimal"/>
      <w:lvlText w:val="%1.%2.%3"/>
      <w:lvlJc w:val="left"/>
      <w:pPr>
        <w:ind w:left="794" w:hanging="720"/>
      </w:pPr>
      <w:rPr>
        <w:rFonts w:hint="default"/>
      </w:rPr>
    </w:lvl>
    <w:lvl w:ilvl="3">
      <w:start w:val="1"/>
      <w:numFmt w:val="decimal"/>
      <w:lvlText w:val="%1.%2.%3.%4"/>
      <w:lvlJc w:val="left"/>
      <w:pPr>
        <w:ind w:left="831" w:hanging="720"/>
      </w:pPr>
      <w:rPr>
        <w:rFonts w:hint="default"/>
      </w:rPr>
    </w:lvl>
    <w:lvl w:ilvl="4">
      <w:start w:val="1"/>
      <w:numFmt w:val="decimal"/>
      <w:lvlText w:val="%1.%2.%3.%4.%5"/>
      <w:lvlJc w:val="left"/>
      <w:pPr>
        <w:ind w:left="1228" w:hanging="1080"/>
      </w:pPr>
      <w:rPr>
        <w:rFonts w:hint="default"/>
      </w:rPr>
    </w:lvl>
    <w:lvl w:ilvl="5">
      <w:start w:val="1"/>
      <w:numFmt w:val="decimal"/>
      <w:lvlText w:val="%1.%2.%3.%4.%5.%6"/>
      <w:lvlJc w:val="left"/>
      <w:pPr>
        <w:ind w:left="1265" w:hanging="1080"/>
      </w:pPr>
      <w:rPr>
        <w:rFonts w:hint="default"/>
      </w:rPr>
    </w:lvl>
    <w:lvl w:ilvl="6">
      <w:start w:val="1"/>
      <w:numFmt w:val="decimal"/>
      <w:lvlText w:val="%1.%2.%3.%4.%5.%6.%7"/>
      <w:lvlJc w:val="left"/>
      <w:pPr>
        <w:ind w:left="1662" w:hanging="1440"/>
      </w:pPr>
      <w:rPr>
        <w:rFonts w:hint="default"/>
      </w:rPr>
    </w:lvl>
    <w:lvl w:ilvl="7">
      <w:start w:val="1"/>
      <w:numFmt w:val="decimal"/>
      <w:lvlText w:val="%1.%2.%3.%4.%5.%6.%7.%8"/>
      <w:lvlJc w:val="left"/>
      <w:pPr>
        <w:ind w:left="1699" w:hanging="1440"/>
      </w:pPr>
      <w:rPr>
        <w:rFonts w:hint="default"/>
      </w:rPr>
    </w:lvl>
    <w:lvl w:ilvl="8">
      <w:start w:val="1"/>
      <w:numFmt w:val="decimal"/>
      <w:lvlText w:val="%1.%2.%3.%4.%5.%6.%7.%8.%9"/>
      <w:lvlJc w:val="left"/>
      <w:pPr>
        <w:ind w:left="2096" w:hanging="1800"/>
      </w:pPr>
      <w:rPr>
        <w:rFonts w:hint="default"/>
      </w:rPr>
    </w:lvl>
  </w:abstractNum>
  <w:abstractNum w:abstractNumId="26" w15:restartNumberingAfterBreak="0">
    <w:nsid w:val="3D954DFF"/>
    <w:multiLevelType w:val="hybridMultilevel"/>
    <w:tmpl w:val="D6B67BDA"/>
    <w:lvl w:ilvl="0" w:tplc="04100011">
      <w:start w:val="1"/>
      <w:numFmt w:val="decimal"/>
      <w:lvlText w:val="%1)"/>
      <w:lvlJc w:val="left"/>
      <w:pPr>
        <w:ind w:left="1364" w:hanging="360"/>
      </w:pPr>
    </w:lvl>
    <w:lvl w:ilvl="1" w:tplc="04100019" w:tentative="1">
      <w:start w:val="1"/>
      <w:numFmt w:val="lowerLetter"/>
      <w:lvlText w:val="%2."/>
      <w:lvlJc w:val="left"/>
      <w:pPr>
        <w:ind w:left="2084" w:hanging="360"/>
      </w:pPr>
    </w:lvl>
    <w:lvl w:ilvl="2" w:tplc="0410001B" w:tentative="1">
      <w:start w:val="1"/>
      <w:numFmt w:val="lowerRoman"/>
      <w:lvlText w:val="%3."/>
      <w:lvlJc w:val="right"/>
      <w:pPr>
        <w:ind w:left="2804" w:hanging="180"/>
      </w:pPr>
    </w:lvl>
    <w:lvl w:ilvl="3" w:tplc="0410000F" w:tentative="1">
      <w:start w:val="1"/>
      <w:numFmt w:val="decimal"/>
      <w:lvlText w:val="%4."/>
      <w:lvlJc w:val="left"/>
      <w:pPr>
        <w:ind w:left="3524" w:hanging="360"/>
      </w:pPr>
    </w:lvl>
    <w:lvl w:ilvl="4" w:tplc="04100019" w:tentative="1">
      <w:start w:val="1"/>
      <w:numFmt w:val="lowerLetter"/>
      <w:lvlText w:val="%5."/>
      <w:lvlJc w:val="left"/>
      <w:pPr>
        <w:ind w:left="4244" w:hanging="360"/>
      </w:pPr>
    </w:lvl>
    <w:lvl w:ilvl="5" w:tplc="0410001B" w:tentative="1">
      <w:start w:val="1"/>
      <w:numFmt w:val="lowerRoman"/>
      <w:lvlText w:val="%6."/>
      <w:lvlJc w:val="right"/>
      <w:pPr>
        <w:ind w:left="4964" w:hanging="180"/>
      </w:pPr>
    </w:lvl>
    <w:lvl w:ilvl="6" w:tplc="0410000F" w:tentative="1">
      <w:start w:val="1"/>
      <w:numFmt w:val="decimal"/>
      <w:lvlText w:val="%7."/>
      <w:lvlJc w:val="left"/>
      <w:pPr>
        <w:ind w:left="5684" w:hanging="360"/>
      </w:pPr>
    </w:lvl>
    <w:lvl w:ilvl="7" w:tplc="04100019" w:tentative="1">
      <w:start w:val="1"/>
      <w:numFmt w:val="lowerLetter"/>
      <w:lvlText w:val="%8."/>
      <w:lvlJc w:val="left"/>
      <w:pPr>
        <w:ind w:left="6404" w:hanging="360"/>
      </w:pPr>
    </w:lvl>
    <w:lvl w:ilvl="8" w:tplc="0410001B" w:tentative="1">
      <w:start w:val="1"/>
      <w:numFmt w:val="lowerRoman"/>
      <w:lvlText w:val="%9."/>
      <w:lvlJc w:val="right"/>
      <w:pPr>
        <w:ind w:left="7124" w:hanging="180"/>
      </w:pPr>
    </w:lvl>
  </w:abstractNum>
  <w:abstractNum w:abstractNumId="27" w15:restartNumberingAfterBreak="0">
    <w:nsid w:val="3E3D6768"/>
    <w:multiLevelType w:val="hybridMultilevel"/>
    <w:tmpl w:val="19F2B626"/>
    <w:lvl w:ilvl="0" w:tplc="85D47A1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8806AE"/>
    <w:multiLevelType w:val="multilevel"/>
    <w:tmpl w:val="C8D418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3F9E5A19"/>
    <w:multiLevelType w:val="hybridMultilevel"/>
    <w:tmpl w:val="EDC2EB62"/>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30" w15:restartNumberingAfterBreak="0">
    <w:nsid w:val="43A66E41"/>
    <w:multiLevelType w:val="hybridMultilevel"/>
    <w:tmpl w:val="1F88EDB4"/>
    <w:lvl w:ilvl="0" w:tplc="04190017">
      <w:start w:val="1"/>
      <w:numFmt w:val="lowerLetter"/>
      <w:lvlText w:val="%1)"/>
      <w:lvlJc w:val="left"/>
      <w:pPr>
        <w:ind w:left="786"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BFD73AF"/>
    <w:multiLevelType w:val="singleLevel"/>
    <w:tmpl w:val="04190017"/>
    <w:lvl w:ilvl="0">
      <w:start w:val="1"/>
      <w:numFmt w:val="lowerLetter"/>
      <w:lvlText w:val="%1)"/>
      <w:lvlJc w:val="left"/>
      <w:pPr>
        <w:tabs>
          <w:tab w:val="num" w:pos="360"/>
        </w:tabs>
        <w:ind w:left="360" w:hanging="360"/>
      </w:pPr>
      <w:rPr>
        <w:rFonts w:cs="Times New Roman" w:hint="default"/>
      </w:rPr>
    </w:lvl>
  </w:abstractNum>
  <w:abstractNum w:abstractNumId="32" w15:restartNumberingAfterBreak="0">
    <w:nsid w:val="4D4338CD"/>
    <w:multiLevelType w:val="hybridMultilevel"/>
    <w:tmpl w:val="91389728"/>
    <w:lvl w:ilvl="0" w:tplc="08090017">
      <w:start w:val="1"/>
      <w:numFmt w:val="lowerLetter"/>
      <w:lvlText w:val="%1)"/>
      <w:lvlJc w:val="left"/>
      <w:pPr>
        <w:ind w:left="720" w:hanging="360"/>
      </w:pPr>
    </w:lvl>
    <w:lvl w:ilvl="1" w:tplc="08090019">
      <w:start w:val="1"/>
      <w:numFmt w:val="lowerLetter"/>
      <w:lvlText w:val="%2."/>
      <w:lvlJc w:val="left"/>
      <w:pPr>
        <w:ind w:left="755" w:hanging="360"/>
      </w:pPr>
    </w:lvl>
    <w:lvl w:ilvl="2" w:tplc="0E868B2C">
      <w:start w:val="1"/>
      <w:numFmt w:val="decimal"/>
      <w:lvlText w:val="%3."/>
      <w:lvlJc w:val="left"/>
      <w:pPr>
        <w:ind w:left="360" w:hanging="360"/>
      </w:pPr>
      <w:rPr>
        <w:rFonts w:hint="default"/>
      </w:rPr>
    </w:lvl>
    <w:lvl w:ilvl="3" w:tplc="755CE98E">
      <w:start w:val="1"/>
      <w:numFmt w:val="upperRoman"/>
      <w:lvlText w:val="%4."/>
      <w:lvlJc w:val="left"/>
      <w:pPr>
        <w:ind w:left="3240" w:hanging="720"/>
      </w:pPr>
      <w:rPr>
        <w:rFonts w:hint="default"/>
        <w:b/>
        <w:i w:val="0"/>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EBE1C44"/>
    <w:multiLevelType w:val="hybridMultilevel"/>
    <w:tmpl w:val="C36CA7D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8575BB3"/>
    <w:multiLevelType w:val="hybridMultilevel"/>
    <w:tmpl w:val="D832A328"/>
    <w:lvl w:ilvl="0" w:tplc="03E4B27C">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5" w15:restartNumberingAfterBreak="0">
    <w:nsid w:val="62897BAE"/>
    <w:multiLevelType w:val="hybridMultilevel"/>
    <w:tmpl w:val="153AA7AA"/>
    <w:lvl w:ilvl="0" w:tplc="3BD48CCA">
      <w:start w:val="1"/>
      <w:numFmt w:val="upperRoman"/>
      <w:pStyle w:val="Heading1"/>
      <w:lvlText w:val="%1."/>
      <w:lvlJc w:val="right"/>
      <w:pPr>
        <w:ind w:left="720" w:hanging="360"/>
      </w:pPr>
    </w:lvl>
    <w:lvl w:ilvl="1" w:tplc="D1C634BA">
      <w:start w:val="1"/>
      <w:numFmt w:val="decimal"/>
      <w:lvlText w:val="%2."/>
      <w:lvlJc w:val="left"/>
      <w:pPr>
        <w:ind w:left="360" w:hanging="360"/>
      </w:pPr>
      <w:rPr>
        <w:rFonts w:hint="default"/>
        <w:b w:val="0"/>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37A1DC4"/>
    <w:multiLevelType w:val="hybridMultilevel"/>
    <w:tmpl w:val="30940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CF7D63"/>
    <w:multiLevelType w:val="hybridMultilevel"/>
    <w:tmpl w:val="53228FFE"/>
    <w:lvl w:ilvl="0" w:tplc="723031B8">
      <w:start w:val="1"/>
      <w:numFmt w:val="upperRoman"/>
      <w:lvlText w:val="%1."/>
      <w:lvlJc w:val="left"/>
      <w:pPr>
        <w:ind w:left="1440" w:hanging="72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68210A08"/>
    <w:multiLevelType w:val="hybridMultilevel"/>
    <w:tmpl w:val="122EAEC0"/>
    <w:lvl w:ilvl="0" w:tplc="6A3869F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9B91E2C"/>
    <w:multiLevelType w:val="hybridMultilevel"/>
    <w:tmpl w:val="6E368ED6"/>
    <w:lvl w:ilvl="0" w:tplc="2A00A528">
      <w:start w:val="5"/>
      <w:numFmt w:val="bullet"/>
      <w:lvlText w:val="-"/>
      <w:lvlJc w:val="left"/>
      <w:pPr>
        <w:ind w:left="720" w:hanging="360"/>
      </w:pPr>
      <w:rPr>
        <w:rFonts w:ascii="Times New Roman" w:eastAsia="Times New Roman"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AE930E5"/>
    <w:multiLevelType w:val="hybridMultilevel"/>
    <w:tmpl w:val="792ABF72"/>
    <w:lvl w:ilvl="0" w:tplc="283CDCA0">
      <w:start w:val="1"/>
      <w:numFmt w:val="decimal"/>
      <w:lvlText w:val="%1)"/>
      <w:lvlJc w:val="left"/>
      <w:pPr>
        <w:ind w:left="360" w:hanging="360"/>
      </w:pPr>
      <w:rPr>
        <w:rFonts w:hint="default"/>
      </w:rPr>
    </w:lvl>
    <w:lvl w:ilvl="1" w:tplc="08090019" w:tentative="1">
      <w:start w:val="1"/>
      <w:numFmt w:val="lowerLetter"/>
      <w:lvlText w:val="%2."/>
      <w:lvlJc w:val="left"/>
      <w:pPr>
        <w:ind w:left="1276" w:hanging="360"/>
      </w:pPr>
    </w:lvl>
    <w:lvl w:ilvl="2" w:tplc="0809001B" w:tentative="1">
      <w:start w:val="1"/>
      <w:numFmt w:val="lowerRoman"/>
      <w:lvlText w:val="%3."/>
      <w:lvlJc w:val="right"/>
      <w:pPr>
        <w:ind w:left="1996" w:hanging="180"/>
      </w:pPr>
    </w:lvl>
    <w:lvl w:ilvl="3" w:tplc="0809000F" w:tentative="1">
      <w:start w:val="1"/>
      <w:numFmt w:val="decimal"/>
      <w:lvlText w:val="%4."/>
      <w:lvlJc w:val="left"/>
      <w:pPr>
        <w:ind w:left="2716" w:hanging="360"/>
      </w:pPr>
    </w:lvl>
    <w:lvl w:ilvl="4" w:tplc="08090019" w:tentative="1">
      <w:start w:val="1"/>
      <w:numFmt w:val="lowerLetter"/>
      <w:lvlText w:val="%5."/>
      <w:lvlJc w:val="left"/>
      <w:pPr>
        <w:ind w:left="3436" w:hanging="360"/>
      </w:pPr>
    </w:lvl>
    <w:lvl w:ilvl="5" w:tplc="0809001B" w:tentative="1">
      <w:start w:val="1"/>
      <w:numFmt w:val="lowerRoman"/>
      <w:lvlText w:val="%6."/>
      <w:lvlJc w:val="right"/>
      <w:pPr>
        <w:ind w:left="4156" w:hanging="180"/>
      </w:pPr>
    </w:lvl>
    <w:lvl w:ilvl="6" w:tplc="0809000F" w:tentative="1">
      <w:start w:val="1"/>
      <w:numFmt w:val="decimal"/>
      <w:lvlText w:val="%7."/>
      <w:lvlJc w:val="left"/>
      <w:pPr>
        <w:ind w:left="4876" w:hanging="360"/>
      </w:pPr>
    </w:lvl>
    <w:lvl w:ilvl="7" w:tplc="08090019" w:tentative="1">
      <w:start w:val="1"/>
      <w:numFmt w:val="lowerLetter"/>
      <w:lvlText w:val="%8."/>
      <w:lvlJc w:val="left"/>
      <w:pPr>
        <w:ind w:left="5596" w:hanging="360"/>
      </w:pPr>
    </w:lvl>
    <w:lvl w:ilvl="8" w:tplc="0809001B" w:tentative="1">
      <w:start w:val="1"/>
      <w:numFmt w:val="lowerRoman"/>
      <w:lvlText w:val="%9."/>
      <w:lvlJc w:val="right"/>
      <w:pPr>
        <w:ind w:left="6316" w:hanging="180"/>
      </w:pPr>
    </w:lvl>
  </w:abstractNum>
  <w:abstractNum w:abstractNumId="41" w15:restartNumberingAfterBreak="0">
    <w:nsid w:val="76C23C19"/>
    <w:multiLevelType w:val="hybridMultilevel"/>
    <w:tmpl w:val="9EF217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90E6EAC"/>
    <w:multiLevelType w:val="hybridMultilevel"/>
    <w:tmpl w:val="53228FFE"/>
    <w:lvl w:ilvl="0" w:tplc="723031B8">
      <w:start w:val="1"/>
      <w:numFmt w:val="upperRoman"/>
      <w:lvlText w:val="%1."/>
      <w:lvlJc w:val="left"/>
      <w:pPr>
        <w:ind w:left="1440" w:hanging="72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7F507C5D"/>
    <w:multiLevelType w:val="hybridMultilevel"/>
    <w:tmpl w:val="0A3CFED2"/>
    <w:lvl w:ilvl="0" w:tplc="792055BA">
      <w:start w:val="1"/>
      <w:numFmt w:val="decimal"/>
      <w:pStyle w:val="ListParagraph"/>
      <w:lvlText w:val="%1."/>
      <w:lvlJc w:val="left"/>
      <w:pPr>
        <w:ind w:left="360" w:hanging="360"/>
      </w:pPr>
      <w:rPr>
        <w:b/>
      </w:rPr>
    </w:lvl>
    <w:lvl w:ilvl="1" w:tplc="0418000F">
      <w:start w:val="1"/>
      <w:numFmt w:val="decimal"/>
      <w:lvlText w:val="%2."/>
      <w:lvlJc w:val="left"/>
      <w:pPr>
        <w:ind w:left="1080" w:hanging="360"/>
      </w:pPr>
    </w:lvl>
    <w:lvl w:ilvl="2" w:tplc="FCBA39AC">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481167230">
    <w:abstractNumId w:val="35"/>
  </w:num>
  <w:num w:numId="2" w16cid:durableId="1766419539">
    <w:abstractNumId w:val="43"/>
  </w:num>
  <w:num w:numId="3" w16cid:durableId="1044479746">
    <w:abstractNumId w:val="32"/>
  </w:num>
  <w:num w:numId="4" w16cid:durableId="173233446">
    <w:abstractNumId w:val="31"/>
  </w:num>
  <w:num w:numId="5" w16cid:durableId="971246835">
    <w:abstractNumId w:val="15"/>
  </w:num>
  <w:num w:numId="6" w16cid:durableId="1826819073">
    <w:abstractNumId w:val="18"/>
  </w:num>
  <w:num w:numId="7" w16cid:durableId="505245433">
    <w:abstractNumId w:val="16"/>
  </w:num>
  <w:num w:numId="8" w16cid:durableId="343214707">
    <w:abstractNumId w:val="9"/>
  </w:num>
  <w:num w:numId="9" w16cid:durableId="30112378">
    <w:abstractNumId w:val="30"/>
  </w:num>
  <w:num w:numId="10" w16cid:durableId="474683933">
    <w:abstractNumId w:val="13"/>
  </w:num>
  <w:num w:numId="11" w16cid:durableId="920682110">
    <w:abstractNumId w:val="22"/>
  </w:num>
  <w:num w:numId="12" w16cid:durableId="1938905407">
    <w:abstractNumId w:val="23"/>
  </w:num>
  <w:num w:numId="13" w16cid:durableId="1646079756">
    <w:abstractNumId w:val="38"/>
  </w:num>
  <w:num w:numId="14" w16cid:durableId="549732456">
    <w:abstractNumId w:val="29"/>
  </w:num>
  <w:num w:numId="15" w16cid:durableId="1017082032">
    <w:abstractNumId w:val="8"/>
  </w:num>
  <w:num w:numId="16" w16cid:durableId="76832545">
    <w:abstractNumId w:val="24"/>
  </w:num>
  <w:num w:numId="17" w16cid:durableId="1288314229">
    <w:abstractNumId w:val="25"/>
  </w:num>
  <w:num w:numId="18" w16cid:durableId="33501871">
    <w:abstractNumId w:val="36"/>
  </w:num>
  <w:num w:numId="19" w16cid:durableId="898786970">
    <w:abstractNumId w:val="11"/>
  </w:num>
  <w:num w:numId="20" w16cid:durableId="676880519">
    <w:abstractNumId w:val="40"/>
  </w:num>
  <w:num w:numId="21" w16cid:durableId="1162312507">
    <w:abstractNumId w:val="34"/>
  </w:num>
  <w:num w:numId="22" w16cid:durableId="1478230621">
    <w:abstractNumId w:val="12"/>
  </w:num>
  <w:num w:numId="23" w16cid:durableId="450126123">
    <w:abstractNumId w:val="33"/>
  </w:num>
  <w:num w:numId="24" w16cid:durableId="1667241923">
    <w:abstractNumId w:val="19"/>
  </w:num>
  <w:num w:numId="25" w16cid:durableId="156044305">
    <w:abstractNumId w:val="27"/>
  </w:num>
  <w:num w:numId="26" w16cid:durableId="1640302928">
    <w:abstractNumId w:val="21"/>
  </w:num>
  <w:num w:numId="27" w16cid:durableId="52390909">
    <w:abstractNumId w:val="39"/>
  </w:num>
  <w:num w:numId="28" w16cid:durableId="436414455">
    <w:abstractNumId w:val="14"/>
  </w:num>
  <w:num w:numId="29" w16cid:durableId="1768116712">
    <w:abstractNumId w:val="10"/>
  </w:num>
  <w:num w:numId="30" w16cid:durableId="565797557">
    <w:abstractNumId w:val="20"/>
  </w:num>
  <w:num w:numId="31" w16cid:durableId="1962568075">
    <w:abstractNumId w:val="7"/>
  </w:num>
  <w:num w:numId="32" w16cid:durableId="439371855">
    <w:abstractNumId w:val="5"/>
  </w:num>
  <w:num w:numId="33" w16cid:durableId="2099475585">
    <w:abstractNumId w:val="3"/>
  </w:num>
  <w:num w:numId="34" w16cid:durableId="1320115784">
    <w:abstractNumId w:val="0"/>
  </w:num>
  <w:num w:numId="35" w16cid:durableId="1643076416">
    <w:abstractNumId w:val="2"/>
  </w:num>
  <w:num w:numId="36" w16cid:durableId="1956399542">
    <w:abstractNumId w:val="4"/>
  </w:num>
  <w:num w:numId="37" w16cid:durableId="475530866">
    <w:abstractNumId w:val="1"/>
  </w:num>
  <w:num w:numId="38" w16cid:durableId="903105048">
    <w:abstractNumId w:val="28"/>
  </w:num>
  <w:num w:numId="39" w16cid:durableId="64593409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987995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2157529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4639797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04157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34705911">
    <w:abstractNumId w:val="43"/>
  </w:num>
  <w:num w:numId="45" w16cid:durableId="156725707">
    <w:abstractNumId w:val="37"/>
  </w:num>
  <w:num w:numId="46" w16cid:durableId="1524246911">
    <w:abstractNumId w:val="6"/>
  </w:num>
  <w:num w:numId="47" w16cid:durableId="457991014">
    <w:abstractNumId w:val="42"/>
  </w:num>
  <w:num w:numId="48" w16cid:durableId="1661539278">
    <w:abstractNumId w:val="26"/>
  </w:num>
  <w:num w:numId="49" w16cid:durableId="626278852">
    <w:abstractNumId w:val="17"/>
  </w:num>
  <w:num w:numId="50" w16cid:durableId="18167632">
    <w:abstractNumId w:val="4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ACF"/>
    <w:rsid w:val="00000904"/>
    <w:rsid w:val="00000AA8"/>
    <w:rsid w:val="00002334"/>
    <w:rsid w:val="000047F9"/>
    <w:rsid w:val="00005268"/>
    <w:rsid w:val="000061F8"/>
    <w:rsid w:val="00006D6D"/>
    <w:rsid w:val="00007454"/>
    <w:rsid w:val="00007B4F"/>
    <w:rsid w:val="00007E80"/>
    <w:rsid w:val="0001066E"/>
    <w:rsid w:val="00010CE7"/>
    <w:rsid w:val="00011320"/>
    <w:rsid w:val="00011759"/>
    <w:rsid w:val="0002022A"/>
    <w:rsid w:val="000203B7"/>
    <w:rsid w:val="00021BB8"/>
    <w:rsid w:val="00022311"/>
    <w:rsid w:val="00022B73"/>
    <w:rsid w:val="00022B7E"/>
    <w:rsid w:val="00026A54"/>
    <w:rsid w:val="00027875"/>
    <w:rsid w:val="00030A1C"/>
    <w:rsid w:val="00031FB5"/>
    <w:rsid w:val="00032137"/>
    <w:rsid w:val="000323EB"/>
    <w:rsid w:val="00032ECE"/>
    <w:rsid w:val="00033577"/>
    <w:rsid w:val="000345E0"/>
    <w:rsid w:val="000347CA"/>
    <w:rsid w:val="00034B21"/>
    <w:rsid w:val="00034C2A"/>
    <w:rsid w:val="0003591A"/>
    <w:rsid w:val="00040E78"/>
    <w:rsid w:val="00040EA0"/>
    <w:rsid w:val="0004670D"/>
    <w:rsid w:val="00046CEA"/>
    <w:rsid w:val="00050E70"/>
    <w:rsid w:val="0005316F"/>
    <w:rsid w:val="00054AD8"/>
    <w:rsid w:val="00057F3A"/>
    <w:rsid w:val="00064810"/>
    <w:rsid w:val="00065C50"/>
    <w:rsid w:val="000673B5"/>
    <w:rsid w:val="00070491"/>
    <w:rsid w:val="0007146B"/>
    <w:rsid w:val="00071859"/>
    <w:rsid w:val="00072088"/>
    <w:rsid w:val="00072940"/>
    <w:rsid w:val="00073EB7"/>
    <w:rsid w:val="00073FF9"/>
    <w:rsid w:val="00074305"/>
    <w:rsid w:val="00080063"/>
    <w:rsid w:val="0008191D"/>
    <w:rsid w:val="000849A8"/>
    <w:rsid w:val="00087114"/>
    <w:rsid w:val="00087859"/>
    <w:rsid w:val="00090A0D"/>
    <w:rsid w:val="00090D4D"/>
    <w:rsid w:val="000924C3"/>
    <w:rsid w:val="000928D3"/>
    <w:rsid w:val="00092953"/>
    <w:rsid w:val="00092E6C"/>
    <w:rsid w:val="00093056"/>
    <w:rsid w:val="000930AB"/>
    <w:rsid w:val="00093AE5"/>
    <w:rsid w:val="000943CB"/>
    <w:rsid w:val="00096009"/>
    <w:rsid w:val="000960C1"/>
    <w:rsid w:val="00097617"/>
    <w:rsid w:val="000A123F"/>
    <w:rsid w:val="000A18F0"/>
    <w:rsid w:val="000A63ED"/>
    <w:rsid w:val="000A7988"/>
    <w:rsid w:val="000A7A90"/>
    <w:rsid w:val="000B2369"/>
    <w:rsid w:val="000B5D92"/>
    <w:rsid w:val="000B70AD"/>
    <w:rsid w:val="000B73EB"/>
    <w:rsid w:val="000C00CF"/>
    <w:rsid w:val="000C1F66"/>
    <w:rsid w:val="000C3C74"/>
    <w:rsid w:val="000C470A"/>
    <w:rsid w:val="000C5DFB"/>
    <w:rsid w:val="000C6960"/>
    <w:rsid w:val="000D1C50"/>
    <w:rsid w:val="000D20B9"/>
    <w:rsid w:val="000D26B9"/>
    <w:rsid w:val="000D4488"/>
    <w:rsid w:val="000D4587"/>
    <w:rsid w:val="000D4758"/>
    <w:rsid w:val="000D5968"/>
    <w:rsid w:val="000D6DCD"/>
    <w:rsid w:val="000E3E29"/>
    <w:rsid w:val="000E4AEA"/>
    <w:rsid w:val="000E4D7D"/>
    <w:rsid w:val="000E518B"/>
    <w:rsid w:val="000E53CE"/>
    <w:rsid w:val="000F13FE"/>
    <w:rsid w:val="000F36A9"/>
    <w:rsid w:val="000F52DC"/>
    <w:rsid w:val="000F5924"/>
    <w:rsid w:val="000F5A5D"/>
    <w:rsid w:val="000F650B"/>
    <w:rsid w:val="000F6CDC"/>
    <w:rsid w:val="000F7FA0"/>
    <w:rsid w:val="00101CBC"/>
    <w:rsid w:val="001034CC"/>
    <w:rsid w:val="00103B7C"/>
    <w:rsid w:val="00104432"/>
    <w:rsid w:val="00104A00"/>
    <w:rsid w:val="00106AE6"/>
    <w:rsid w:val="0011134B"/>
    <w:rsid w:val="00111546"/>
    <w:rsid w:val="00112F50"/>
    <w:rsid w:val="00113AB8"/>
    <w:rsid w:val="00113B5E"/>
    <w:rsid w:val="00115188"/>
    <w:rsid w:val="00115B7D"/>
    <w:rsid w:val="00116C35"/>
    <w:rsid w:val="00116CF2"/>
    <w:rsid w:val="0012160C"/>
    <w:rsid w:val="00121CBA"/>
    <w:rsid w:val="001223E6"/>
    <w:rsid w:val="001233E8"/>
    <w:rsid w:val="00124D6E"/>
    <w:rsid w:val="00125D7D"/>
    <w:rsid w:val="00126834"/>
    <w:rsid w:val="00126F72"/>
    <w:rsid w:val="00127766"/>
    <w:rsid w:val="0012777D"/>
    <w:rsid w:val="001278C6"/>
    <w:rsid w:val="00127AD8"/>
    <w:rsid w:val="00130123"/>
    <w:rsid w:val="00130A49"/>
    <w:rsid w:val="0013117E"/>
    <w:rsid w:val="00131CB4"/>
    <w:rsid w:val="0013462B"/>
    <w:rsid w:val="00135A02"/>
    <w:rsid w:val="00136841"/>
    <w:rsid w:val="0013795E"/>
    <w:rsid w:val="001401CD"/>
    <w:rsid w:val="00140BB8"/>
    <w:rsid w:val="0014385D"/>
    <w:rsid w:val="00144066"/>
    <w:rsid w:val="001443B8"/>
    <w:rsid w:val="001467C0"/>
    <w:rsid w:val="00150F5B"/>
    <w:rsid w:val="00151468"/>
    <w:rsid w:val="00151494"/>
    <w:rsid w:val="0015247E"/>
    <w:rsid w:val="001525A2"/>
    <w:rsid w:val="0015261D"/>
    <w:rsid w:val="001527E0"/>
    <w:rsid w:val="00153412"/>
    <w:rsid w:val="00154B34"/>
    <w:rsid w:val="00156CFC"/>
    <w:rsid w:val="0015798C"/>
    <w:rsid w:val="00160A28"/>
    <w:rsid w:val="00160DF3"/>
    <w:rsid w:val="0016369C"/>
    <w:rsid w:val="00164565"/>
    <w:rsid w:val="001701DE"/>
    <w:rsid w:val="001704FB"/>
    <w:rsid w:val="001710E7"/>
    <w:rsid w:val="001718AE"/>
    <w:rsid w:val="00174C61"/>
    <w:rsid w:val="00174E5F"/>
    <w:rsid w:val="001763CD"/>
    <w:rsid w:val="0017664F"/>
    <w:rsid w:val="00177A21"/>
    <w:rsid w:val="00183358"/>
    <w:rsid w:val="00183D79"/>
    <w:rsid w:val="0018415A"/>
    <w:rsid w:val="00185148"/>
    <w:rsid w:val="001856BA"/>
    <w:rsid w:val="001866CB"/>
    <w:rsid w:val="001873A6"/>
    <w:rsid w:val="0019071C"/>
    <w:rsid w:val="00195966"/>
    <w:rsid w:val="0019642D"/>
    <w:rsid w:val="00196AB4"/>
    <w:rsid w:val="001A192A"/>
    <w:rsid w:val="001A19FD"/>
    <w:rsid w:val="001A1A16"/>
    <w:rsid w:val="001A2344"/>
    <w:rsid w:val="001A4150"/>
    <w:rsid w:val="001A4DB4"/>
    <w:rsid w:val="001A5517"/>
    <w:rsid w:val="001A58C5"/>
    <w:rsid w:val="001A6043"/>
    <w:rsid w:val="001A78E4"/>
    <w:rsid w:val="001B1B6D"/>
    <w:rsid w:val="001B1E45"/>
    <w:rsid w:val="001B630A"/>
    <w:rsid w:val="001C03B0"/>
    <w:rsid w:val="001C32E9"/>
    <w:rsid w:val="001C3DC4"/>
    <w:rsid w:val="001C439F"/>
    <w:rsid w:val="001C4B99"/>
    <w:rsid w:val="001C4DFD"/>
    <w:rsid w:val="001C5A47"/>
    <w:rsid w:val="001C6D83"/>
    <w:rsid w:val="001D0242"/>
    <w:rsid w:val="001D0651"/>
    <w:rsid w:val="001D3039"/>
    <w:rsid w:val="001D5966"/>
    <w:rsid w:val="001D5BBA"/>
    <w:rsid w:val="001D7219"/>
    <w:rsid w:val="001E29F8"/>
    <w:rsid w:val="001E7956"/>
    <w:rsid w:val="001F1E25"/>
    <w:rsid w:val="001F2101"/>
    <w:rsid w:val="001F24FD"/>
    <w:rsid w:val="001F309E"/>
    <w:rsid w:val="001F420F"/>
    <w:rsid w:val="001F489D"/>
    <w:rsid w:val="001F6E5A"/>
    <w:rsid w:val="001F7AEE"/>
    <w:rsid w:val="00200047"/>
    <w:rsid w:val="00200D35"/>
    <w:rsid w:val="00201387"/>
    <w:rsid w:val="00202B93"/>
    <w:rsid w:val="00202DAD"/>
    <w:rsid w:val="00202DF1"/>
    <w:rsid w:val="00204F07"/>
    <w:rsid w:val="00205404"/>
    <w:rsid w:val="00207416"/>
    <w:rsid w:val="002076FA"/>
    <w:rsid w:val="00207FF4"/>
    <w:rsid w:val="00211C74"/>
    <w:rsid w:val="00215AC6"/>
    <w:rsid w:val="00216025"/>
    <w:rsid w:val="00220775"/>
    <w:rsid w:val="002217B0"/>
    <w:rsid w:val="002221ED"/>
    <w:rsid w:val="0022237A"/>
    <w:rsid w:val="00222AFE"/>
    <w:rsid w:val="00222FD0"/>
    <w:rsid w:val="0022376E"/>
    <w:rsid w:val="00223D58"/>
    <w:rsid w:val="002242A0"/>
    <w:rsid w:val="0022479E"/>
    <w:rsid w:val="002253A6"/>
    <w:rsid w:val="00225942"/>
    <w:rsid w:val="00226535"/>
    <w:rsid w:val="00227207"/>
    <w:rsid w:val="00227348"/>
    <w:rsid w:val="002301B1"/>
    <w:rsid w:val="00231831"/>
    <w:rsid w:val="00232D6D"/>
    <w:rsid w:val="00233538"/>
    <w:rsid w:val="00233954"/>
    <w:rsid w:val="00234775"/>
    <w:rsid w:val="00234A81"/>
    <w:rsid w:val="002359F7"/>
    <w:rsid w:val="00236F50"/>
    <w:rsid w:val="00240751"/>
    <w:rsid w:val="002439D3"/>
    <w:rsid w:val="00244A30"/>
    <w:rsid w:val="0024699C"/>
    <w:rsid w:val="002477E2"/>
    <w:rsid w:val="00247A37"/>
    <w:rsid w:val="002514C3"/>
    <w:rsid w:val="00251B8A"/>
    <w:rsid w:val="00252D6E"/>
    <w:rsid w:val="002611DC"/>
    <w:rsid w:val="002614DE"/>
    <w:rsid w:val="00264637"/>
    <w:rsid w:val="002659BB"/>
    <w:rsid w:val="0026663C"/>
    <w:rsid w:val="00266795"/>
    <w:rsid w:val="00266F98"/>
    <w:rsid w:val="00267805"/>
    <w:rsid w:val="00267E8E"/>
    <w:rsid w:val="00271282"/>
    <w:rsid w:val="002722CC"/>
    <w:rsid w:val="002739A1"/>
    <w:rsid w:val="00275D82"/>
    <w:rsid w:val="002767DE"/>
    <w:rsid w:val="00276D0B"/>
    <w:rsid w:val="00281BEA"/>
    <w:rsid w:val="002828B9"/>
    <w:rsid w:val="002832B5"/>
    <w:rsid w:val="00283820"/>
    <w:rsid w:val="002849C9"/>
    <w:rsid w:val="00284ED0"/>
    <w:rsid w:val="002854C7"/>
    <w:rsid w:val="00285D55"/>
    <w:rsid w:val="00286387"/>
    <w:rsid w:val="0028702D"/>
    <w:rsid w:val="002870C3"/>
    <w:rsid w:val="002909B7"/>
    <w:rsid w:val="00290D06"/>
    <w:rsid w:val="00290D28"/>
    <w:rsid w:val="002911C9"/>
    <w:rsid w:val="002927B7"/>
    <w:rsid w:val="00292856"/>
    <w:rsid w:val="0029594F"/>
    <w:rsid w:val="00297C1E"/>
    <w:rsid w:val="002A04D8"/>
    <w:rsid w:val="002A0588"/>
    <w:rsid w:val="002A0AE5"/>
    <w:rsid w:val="002A26B7"/>
    <w:rsid w:val="002A68CD"/>
    <w:rsid w:val="002A6E99"/>
    <w:rsid w:val="002A6F0C"/>
    <w:rsid w:val="002B1EFF"/>
    <w:rsid w:val="002B206B"/>
    <w:rsid w:val="002B3E6F"/>
    <w:rsid w:val="002B41C5"/>
    <w:rsid w:val="002B4280"/>
    <w:rsid w:val="002B4D12"/>
    <w:rsid w:val="002B5DEF"/>
    <w:rsid w:val="002B624D"/>
    <w:rsid w:val="002B7A36"/>
    <w:rsid w:val="002C07A2"/>
    <w:rsid w:val="002C2210"/>
    <w:rsid w:val="002C4803"/>
    <w:rsid w:val="002C764E"/>
    <w:rsid w:val="002C7CCD"/>
    <w:rsid w:val="002D2505"/>
    <w:rsid w:val="002D4BC7"/>
    <w:rsid w:val="002D6E71"/>
    <w:rsid w:val="002D7857"/>
    <w:rsid w:val="002E1640"/>
    <w:rsid w:val="002E20CD"/>
    <w:rsid w:val="002E3D41"/>
    <w:rsid w:val="002E48BE"/>
    <w:rsid w:val="002E4970"/>
    <w:rsid w:val="002E5B20"/>
    <w:rsid w:val="002E6BB0"/>
    <w:rsid w:val="002E7992"/>
    <w:rsid w:val="002F03E2"/>
    <w:rsid w:val="002F0B6E"/>
    <w:rsid w:val="002F556B"/>
    <w:rsid w:val="002F638E"/>
    <w:rsid w:val="002F6A1E"/>
    <w:rsid w:val="00302287"/>
    <w:rsid w:val="0030652C"/>
    <w:rsid w:val="00311239"/>
    <w:rsid w:val="0031215E"/>
    <w:rsid w:val="003129A3"/>
    <w:rsid w:val="00313025"/>
    <w:rsid w:val="00316769"/>
    <w:rsid w:val="00316C81"/>
    <w:rsid w:val="00316F2D"/>
    <w:rsid w:val="0031777A"/>
    <w:rsid w:val="00317DE5"/>
    <w:rsid w:val="003207B4"/>
    <w:rsid w:val="00320AC6"/>
    <w:rsid w:val="00322255"/>
    <w:rsid w:val="0032321E"/>
    <w:rsid w:val="00325B75"/>
    <w:rsid w:val="00327654"/>
    <w:rsid w:val="003305D5"/>
    <w:rsid w:val="0033109C"/>
    <w:rsid w:val="003317BE"/>
    <w:rsid w:val="00332F8E"/>
    <w:rsid w:val="00335033"/>
    <w:rsid w:val="00341210"/>
    <w:rsid w:val="00341514"/>
    <w:rsid w:val="00341C8C"/>
    <w:rsid w:val="003427FE"/>
    <w:rsid w:val="0034315B"/>
    <w:rsid w:val="003465DA"/>
    <w:rsid w:val="00350122"/>
    <w:rsid w:val="003506C9"/>
    <w:rsid w:val="0035258F"/>
    <w:rsid w:val="00352B05"/>
    <w:rsid w:val="003534BD"/>
    <w:rsid w:val="00355106"/>
    <w:rsid w:val="00355211"/>
    <w:rsid w:val="00356E1C"/>
    <w:rsid w:val="00357B7D"/>
    <w:rsid w:val="0036022B"/>
    <w:rsid w:val="00360232"/>
    <w:rsid w:val="00361092"/>
    <w:rsid w:val="00361D56"/>
    <w:rsid w:val="0036564A"/>
    <w:rsid w:val="00366B72"/>
    <w:rsid w:val="00371806"/>
    <w:rsid w:val="003731FD"/>
    <w:rsid w:val="00373336"/>
    <w:rsid w:val="00373AF9"/>
    <w:rsid w:val="00377CE0"/>
    <w:rsid w:val="0038163C"/>
    <w:rsid w:val="00381EF2"/>
    <w:rsid w:val="0038237B"/>
    <w:rsid w:val="0038240D"/>
    <w:rsid w:val="0038275D"/>
    <w:rsid w:val="00384C2A"/>
    <w:rsid w:val="003854DB"/>
    <w:rsid w:val="00385891"/>
    <w:rsid w:val="00385C85"/>
    <w:rsid w:val="00387023"/>
    <w:rsid w:val="00387171"/>
    <w:rsid w:val="00393AC1"/>
    <w:rsid w:val="003943B8"/>
    <w:rsid w:val="00394DC7"/>
    <w:rsid w:val="003961E7"/>
    <w:rsid w:val="00396A4B"/>
    <w:rsid w:val="003A0008"/>
    <w:rsid w:val="003A2643"/>
    <w:rsid w:val="003A2A7D"/>
    <w:rsid w:val="003A40C2"/>
    <w:rsid w:val="003A4181"/>
    <w:rsid w:val="003A50BF"/>
    <w:rsid w:val="003A5A35"/>
    <w:rsid w:val="003A6B32"/>
    <w:rsid w:val="003B0E90"/>
    <w:rsid w:val="003B124F"/>
    <w:rsid w:val="003B1C99"/>
    <w:rsid w:val="003B210E"/>
    <w:rsid w:val="003B4ACE"/>
    <w:rsid w:val="003B56EF"/>
    <w:rsid w:val="003B7763"/>
    <w:rsid w:val="003C1106"/>
    <w:rsid w:val="003C27FD"/>
    <w:rsid w:val="003C2C26"/>
    <w:rsid w:val="003C3AE2"/>
    <w:rsid w:val="003C4159"/>
    <w:rsid w:val="003C6365"/>
    <w:rsid w:val="003C66FF"/>
    <w:rsid w:val="003C7430"/>
    <w:rsid w:val="003C7E86"/>
    <w:rsid w:val="003D06D0"/>
    <w:rsid w:val="003D2A34"/>
    <w:rsid w:val="003D2D38"/>
    <w:rsid w:val="003D312E"/>
    <w:rsid w:val="003D3529"/>
    <w:rsid w:val="003D3631"/>
    <w:rsid w:val="003D3EF4"/>
    <w:rsid w:val="003D4085"/>
    <w:rsid w:val="003D58B1"/>
    <w:rsid w:val="003D5FF1"/>
    <w:rsid w:val="003D62DB"/>
    <w:rsid w:val="003E13A7"/>
    <w:rsid w:val="003E7B03"/>
    <w:rsid w:val="003F06E8"/>
    <w:rsid w:val="003F0C88"/>
    <w:rsid w:val="003F2E01"/>
    <w:rsid w:val="003F63A0"/>
    <w:rsid w:val="003F6B9C"/>
    <w:rsid w:val="003F6EE2"/>
    <w:rsid w:val="004001DE"/>
    <w:rsid w:val="00401517"/>
    <w:rsid w:val="00401E86"/>
    <w:rsid w:val="00401E90"/>
    <w:rsid w:val="00402CD8"/>
    <w:rsid w:val="004031FD"/>
    <w:rsid w:val="00404737"/>
    <w:rsid w:val="00404C0D"/>
    <w:rsid w:val="00404DE0"/>
    <w:rsid w:val="004056FF"/>
    <w:rsid w:val="004063D9"/>
    <w:rsid w:val="00406C0C"/>
    <w:rsid w:val="00406F15"/>
    <w:rsid w:val="0041009B"/>
    <w:rsid w:val="00411C62"/>
    <w:rsid w:val="0041210D"/>
    <w:rsid w:val="00413058"/>
    <w:rsid w:val="00413218"/>
    <w:rsid w:val="00414D81"/>
    <w:rsid w:val="0041672A"/>
    <w:rsid w:val="00416B3E"/>
    <w:rsid w:val="004210B8"/>
    <w:rsid w:val="0042296C"/>
    <w:rsid w:val="00423D4E"/>
    <w:rsid w:val="00424AE2"/>
    <w:rsid w:val="00425938"/>
    <w:rsid w:val="00426FF4"/>
    <w:rsid w:val="0042741C"/>
    <w:rsid w:val="00427553"/>
    <w:rsid w:val="004331E5"/>
    <w:rsid w:val="004334FF"/>
    <w:rsid w:val="004344C6"/>
    <w:rsid w:val="0044048B"/>
    <w:rsid w:val="004409EB"/>
    <w:rsid w:val="00442351"/>
    <w:rsid w:val="00442D67"/>
    <w:rsid w:val="00443325"/>
    <w:rsid w:val="00443BED"/>
    <w:rsid w:val="00444038"/>
    <w:rsid w:val="0044783C"/>
    <w:rsid w:val="00450A12"/>
    <w:rsid w:val="00451A22"/>
    <w:rsid w:val="00453E2A"/>
    <w:rsid w:val="00453E79"/>
    <w:rsid w:val="00455A94"/>
    <w:rsid w:val="004576E2"/>
    <w:rsid w:val="00460653"/>
    <w:rsid w:val="00461DAC"/>
    <w:rsid w:val="00464994"/>
    <w:rsid w:val="00464A19"/>
    <w:rsid w:val="00467A64"/>
    <w:rsid w:val="004702B5"/>
    <w:rsid w:val="004768F6"/>
    <w:rsid w:val="0047776F"/>
    <w:rsid w:val="00477FD2"/>
    <w:rsid w:val="00482E77"/>
    <w:rsid w:val="00483C4C"/>
    <w:rsid w:val="00484113"/>
    <w:rsid w:val="004856C0"/>
    <w:rsid w:val="00491A8B"/>
    <w:rsid w:val="004967CB"/>
    <w:rsid w:val="00496AFA"/>
    <w:rsid w:val="004A1C90"/>
    <w:rsid w:val="004A2D32"/>
    <w:rsid w:val="004A463F"/>
    <w:rsid w:val="004A4AF2"/>
    <w:rsid w:val="004A4CB4"/>
    <w:rsid w:val="004A582E"/>
    <w:rsid w:val="004A5F0C"/>
    <w:rsid w:val="004A69C2"/>
    <w:rsid w:val="004A7FEE"/>
    <w:rsid w:val="004B0051"/>
    <w:rsid w:val="004B097F"/>
    <w:rsid w:val="004B0F2F"/>
    <w:rsid w:val="004B16DD"/>
    <w:rsid w:val="004B349A"/>
    <w:rsid w:val="004B36EF"/>
    <w:rsid w:val="004B3BFB"/>
    <w:rsid w:val="004C12F5"/>
    <w:rsid w:val="004C23A8"/>
    <w:rsid w:val="004C30A2"/>
    <w:rsid w:val="004C499F"/>
    <w:rsid w:val="004C59A0"/>
    <w:rsid w:val="004C7DFB"/>
    <w:rsid w:val="004D0DD1"/>
    <w:rsid w:val="004D2738"/>
    <w:rsid w:val="004D3522"/>
    <w:rsid w:val="004D3D43"/>
    <w:rsid w:val="004D4433"/>
    <w:rsid w:val="004D4673"/>
    <w:rsid w:val="004D49FA"/>
    <w:rsid w:val="004D511B"/>
    <w:rsid w:val="004D6702"/>
    <w:rsid w:val="004D6DBE"/>
    <w:rsid w:val="004D7107"/>
    <w:rsid w:val="004D7C86"/>
    <w:rsid w:val="004E1B4E"/>
    <w:rsid w:val="004E25FB"/>
    <w:rsid w:val="004E4A66"/>
    <w:rsid w:val="004E5EBB"/>
    <w:rsid w:val="004E625D"/>
    <w:rsid w:val="004F0C98"/>
    <w:rsid w:val="004F77F1"/>
    <w:rsid w:val="004F7F09"/>
    <w:rsid w:val="004F7FF9"/>
    <w:rsid w:val="005005A8"/>
    <w:rsid w:val="00502EFF"/>
    <w:rsid w:val="00507348"/>
    <w:rsid w:val="005076B6"/>
    <w:rsid w:val="005113AD"/>
    <w:rsid w:val="005124FD"/>
    <w:rsid w:val="0051370B"/>
    <w:rsid w:val="005139AA"/>
    <w:rsid w:val="005157B4"/>
    <w:rsid w:val="00516840"/>
    <w:rsid w:val="00516A3C"/>
    <w:rsid w:val="005212EA"/>
    <w:rsid w:val="005229B2"/>
    <w:rsid w:val="00522B45"/>
    <w:rsid w:val="00523447"/>
    <w:rsid w:val="00530124"/>
    <w:rsid w:val="005309C1"/>
    <w:rsid w:val="0053238B"/>
    <w:rsid w:val="00532A46"/>
    <w:rsid w:val="005348BC"/>
    <w:rsid w:val="00536403"/>
    <w:rsid w:val="00537904"/>
    <w:rsid w:val="00541DCC"/>
    <w:rsid w:val="00543226"/>
    <w:rsid w:val="005459A4"/>
    <w:rsid w:val="00546E60"/>
    <w:rsid w:val="00551783"/>
    <w:rsid w:val="00551CEC"/>
    <w:rsid w:val="00554549"/>
    <w:rsid w:val="00554651"/>
    <w:rsid w:val="00556DDC"/>
    <w:rsid w:val="005605BF"/>
    <w:rsid w:val="00560712"/>
    <w:rsid w:val="00561A1F"/>
    <w:rsid w:val="0056297D"/>
    <w:rsid w:val="00563A9C"/>
    <w:rsid w:val="00563E78"/>
    <w:rsid w:val="00564463"/>
    <w:rsid w:val="00567156"/>
    <w:rsid w:val="00570670"/>
    <w:rsid w:val="0057329B"/>
    <w:rsid w:val="005805E6"/>
    <w:rsid w:val="00580D91"/>
    <w:rsid w:val="005827D9"/>
    <w:rsid w:val="00582ECA"/>
    <w:rsid w:val="00584ACB"/>
    <w:rsid w:val="00585937"/>
    <w:rsid w:val="00590C16"/>
    <w:rsid w:val="00590EDE"/>
    <w:rsid w:val="00590F43"/>
    <w:rsid w:val="00592775"/>
    <w:rsid w:val="00593D34"/>
    <w:rsid w:val="005970D4"/>
    <w:rsid w:val="00597903"/>
    <w:rsid w:val="005A14A0"/>
    <w:rsid w:val="005A51B4"/>
    <w:rsid w:val="005A51E2"/>
    <w:rsid w:val="005A5532"/>
    <w:rsid w:val="005A6CBF"/>
    <w:rsid w:val="005A7769"/>
    <w:rsid w:val="005A7A29"/>
    <w:rsid w:val="005A7F85"/>
    <w:rsid w:val="005B0318"/>
    <w:rsid w:val="005B0E74"/>
    <w:rsid w:val="005B10F8"/>
    <w:rsid w:val="005B235E"/>
    <w:rsid w:val="005B24DA"/>
    <w:rsid w:val="005B263A"/>
    <w:rsid w:val="005B2917"/>
    <w:rsid w:val="005B3BAD"/>
    <w:rsid w:val="005B4853"/>
    <w:rsid w:val="005B666D"/>
    <w:rsid w:val="005B7743"/>
    <w:rsid w:val="005C0219"/>
    <w:rsid w:val="005C2167"/>
    <w:rsid w:val="005C2F44"/>
    <w:rsid w:val="005C3D95"/>
    <w:rsid w:val="005C6BF4"/>
    <w:rsid w:val="005C7076"/>
    <w:rsid w:val="005C7A97"/>
    <w:rsid w:val="005D0C3F"/>
    <w:rsid w:val="005D3D45"/>
    <w:rsid w:val="005D44CE"/>
    <w:rsid w:val="005D4B79"/>
    <w:rsid w:val="005D5589"/>
    <w:rsid w:val="005D5702"/>
    <w:rsid w:val="005D5FE4"/>
    <w:rsid w:val="005D672E"/>
    <w:rsid w:val="005D708F"/>
    <w:rsid w:val="005E1BB7"/>
    <w:rsid w:val="005E3355"/>
    <w:rsid w:val="005E5325"/>
    <w:rsid w:val="005E57E4"/>
    <w:rsid w:val="005E58E6"/>
    <w:rsid w:val="005E5A05"/>
    <w:rsid w:val="005E6B4A"/>
    <w:rsid w:val="005E7C99"/>
    <w:rsid w:val="005E7DEA"/>
    <w:rsid w:val="005F0C11"/>
    <w:rsid w:val="005F0DE9"/>
    <w:rsid w:val="005F1533"/>
    <w:rsid w:val="005F6807"/>
    <w:rsid w:val="0060057B"/>
    <w:rsid w:val="00600941"/>
    <w:rsid w:val="006009B2"/>
    <w:rsid w:val="0060188C"/>
    <w:rsid w:val="00601B8F"/>
    <w:rsid w:val="006021CD"/>
    <w:rsid w:val="00602562"/>
    <w:rsid w:val="00602F2C"/>
    <w:rsid w:val="00603207"/>
    <w:rsid w:val="00603AB4"/>
    <w:rsid w:val="0060472D"/>
    <w:rsid w:val="0060606F"/>
    <w:rsid w:val="006104BA"/>
    <w:rsid w:val="00610A69"/>
    <w:rsid w:val="00612081"/>
    <w:rsid w:val="00612F38"/>
    <w:rsid w:val="006155E4"/>
    <w:rsid w:val="00615E49"/>
    <w:rsid w:val="00616B71"/>
    <w:rsid w:val="00616BC3"/>
    <w:rsid w:val="00621CDF"/>
    <w:rsid w:val="00621D5A"/>
    <w:rsid w:val="0062254A"/>
    <w:rsid w:val="006234C1"/>
    <w:rsid w:val="0062391F"/>
    <w:rsid w:val="00624F6F"/>
    <w:rsid w:val="00625FC5"/>
    <w:rsid w:val="00627939"/>
    <w:rsid w:val="00627CE2"/>
    <w:rsid w:val="00627D01"/>
    <w:rsid w:val="00631A2C"/>
    <w:rsid w:val="00632D64"/>
    <w:rsid w:val="00633782"/>
    <w:rsid w:val="00634A31"/>
    <w:rsid w:val="00634DB7"/>
    <w:rsid w:val="0063773E"/>
    <w:rsid w:val="00641038"/>
    <w:rsid w:val="006419E0"/>
    <w:rsid w:val="0064214D"/>
    <w:rsid w:val="0064384B"/>
    <w:rsid w:val="00643A6E"/>
    <w:rsid w:val="006442C1"/>
    <w:rsid w:val="00647E26"/>
    <w:rsid w:val="0065033C"/>
    <w:rsid w:val="006504AB"/>
    <w:rsid w:val="00650958"/>
    <w:rsid w:val="00650E1C"/>
    <w:rsid w:val="006514A0"/>
    <w:rsid w:val="00651EB9"/>
    <w:rsid w:val="006526E7"/>
    <w:rsid w:val="006537B3"/>
    <w:rsid w:val="00653E70"/>
    <w:rsid w:val="00656DF9"/>
    <w:rsid w:val="00657833"/>
    <w:rsid w:val="006620F8"/>
    <w:rsid w:val="006636C7"/>
    <w:rsid w:val="006638BF"/>
    <w:rsid w:val="00666A9B"/>
    <w:rsid w:val="00667B1F"/>
    <w:rsid w:val="00667C91"/>
    <w:rsid w:val="00673164"/>
    <w:rsid w:val="0067392B"/>
    <w:rsid w:val="00674E63"/>
    <w:rsid w:val="006755A1"/>
    <w:rsid w:val="0067769C"/>
    <w:rsid w:val="00680AC9"/>
    <w:rsid w:val="006819B2"/>
    <w:rsid w:val="0068226E"/>
    <w:rsid w:val="00684D44"/>
    <w:rsid w:val="006901DE"/>
    <w:rsid w:val="006904AB"/>
    <w:rsid w:val="006911D3"/>
    <w:rsid w:val="00694A09"/>
    <w:rsid w:val="00694C64"/>
    <w:rsid w:val="00694C7B"/>
    <w:rsid w:val="00694E99"/>
    <w:rsid w:val="0069507C"/>
    <w:rsid w:val="006957AA"/>
    <w:rsid w:val="00696992"/>
    <w:rsid w:val="006A0B61"/>
    <w:rsid w:val="006A13D0"/>
    <w:rsid w:val="006A1B4F"/>
    <w:rsid w:val="006A4F83"/>
    <w:rsid w:val="006A5054"/>
    <w:rsid w:val="006A6FDA"/>
    <w:rsid w:val="006A7C1C"/>
    <w:rsid w:val="006A7DEC"/>
    <w:rsid w:val="006B014B"/>
    <w:rsid w:val="006B1C7D"/>
    <w:rsid w:val="006B2729"/>
    <w:rsid w:val="006B38DA"/>
    <w:rsid w:val="006B515C"/>
    <w:rsid w:val="006B6003"/>
    <w:rsid w:val="006B6292"/>
    <w:rsid w:val="006B79CE"/>
    <w:rsid w:val="006C018D"/>
    <w:rsid w:val="006C23EA"/>
    <w:rsid w:val="006C2551"/>
    <w:rsid w:val="006C2676"/>
    <w:rsid w:val="006C34D7"/>
    <w:rsid w:val="006C36CF"/>
    <w:rsid w:val="006C3DC3"/>
    <w:rsid w:val="006C4407"/>
    <w:rsid w:val="006C492E"/>
    <w:rsid w:val="006C4C0E"/>
    <w:rsid w:val="006C60AD"/>
    <w:rsid w:val="006C7008"/>
    <w:rsid w:val="006C7F79"/>
    <w:rsid w:val="006D10BA"/>
    <w:rsid w:val="006D18BA"/>
    <w:rsid w:val="006D20F4"/>
    <w:rsid w:val="006D2A20"/>
    <w:rsid w:val="006D4EE2"/>
    <w:rsid w:val="006D4F02"/>
    <w:rsid w:val="006D63A4"/>
    <w:rsid w:val="006D6D11"/>
    <w:rsid w:val="006D7C85"/>
    <w:rsid w:val="006D7CD2"/>
    <w:rsid w:val="006E0602"/>
    <w:rsid w:val="006E0F40"/>
    <w:rsid w:val="006E301C"/>
    <w:rsid w:val="006E3A91"/>
    <w:rsid w:val="006E45E3"/>
    <w:rsid w:val="006E53E5"/>
    <w:rsid w:val="006E67CA"/>
    <w:rsid w:val="006F0166"/>
    <w:rsid w:val="006F164C"/>
    <w:rsid w:val="006F24A8"/>
    <w:rsid w:val="006F2895"/>
    <w:rsid w:val="006F3B8E"/>
    <w:rsid w:val="006F4A02"/>
    <w:rsid w:val="006F4DC3"/>
    <w:rsid w:val="007001BE"/>
    <w:rsid w:val="00700318"/>
    <w:rsid w:val="00702D98"/>
    <w:rsid w:val="007041C8"/>
    <w:rsid w:val="00706AD6"/>
    <w:rsid w:val="00707585"/>
    <w:rsid w:val="007075E8"/>
    <w:rsid w:val="00711A07"/>
    <w:rsid w:val="00712E40"/>
    <w:rsid w:val="00715C8A"/>
    <w:rsid w:val="007167E4"/>
    <w:rsid w:val="00716AC6"/>
    <w:rsid w:val="00717B6E"/>
    <w:rsid w:val="007208DC"/>
    <w:rsid w:val="00720E8D"/>
    <w:rsid w:val="00721653"/>
    <w:rsid w:val="00721A9A"/>
    <w:rsid w:val="00721BB5"/>
    <w:rsid w:val="007230BF"/>
    <w:rsid w:val="00723613"/>
    <w:rsid w:val="007252D3"/>
    <w:rsid w:val="0072565E"/>
    <w:rsid w:val="007316BD"/>
    <w:rsid w:val="007323B6"/>
    <w:rsid w:val="00734AAD"/>
    <w:rsid w:val="00736134"/>
    <w:rsid w:val="00736B8F"/>
    <w:rsid w:val="00737322"/>
    <w:rsid w:val="00740BE4"/>
    <w:rsid w:val="00744C5B"/>
    <w:rsid w:val="0074736A"/>
    <w:rsid w:val="0075322C"/>
    <w:rsid w:val="00753976"/>
    <w:rsid w:val="0075524C"/>
    <w:rsid w:val="007554AE"/>
    <w:rsid w:val="0075550B"/>
    <w:rsid w:val="00755D56"/>
    <w:rsid w:val="00760F7F"/>
    <w:rsid w:val="00761938"/>
    <w:rsid w:val="00761F11"/>
    <w:rsid w:val="00761F51"/>
    <w:rsid w:val="00762C15"/>
    <w:rsid w:val="00762C66"/>
    <w:rsid w:val="00764172"/>
    <w:rsid w:val="00765423"/>
    <w:rsid w:val="00765605"/>
    <w:rsid w:val="0077101F"/>
    <w:rsid w:val="007721DB"/>
    <w:rsid w:val="00772553"/>
    <w:rsid w:val="0077336C"/>
    <w:rsid w:val="00773FE9"/>
    <w:rsid w:val="007747EC"/>
    <w:rsid w:val="00774881"/>
    <w:rsid w:val="007759CB"/>
    <w:rsid w:val="0077604C"/>
    <w:rsid w:val="00776ADB"/>
    <w:rsid w:val="00777538"/>
    <w:rsid w:val="00781336"/>
    <w:rsid w:val="00782201"/>
    <w:rsid w:val="0078220C"/>
    <w:rsid w:val="00785412"/>
    <w:rsid w:val="00785E49"/>
    <w:rsid w:val="00792182"/>
    <w:rsid w:val="0079357E"/>
    <w:rsid w:val="007939DD"/>
    <w:rsid w:val="0079540A"/>
    <w:rsid w:val="0079597E"/>
    <w:rsid w:val="007959BF"/>
    <w:rsid w:val="007A1DFA"/>
    <w:rsid w:val="007A2F41"/>
    <w:rsid w:val="007A3336"/>
    <w:rsid w:val="007A3B63"/>
    <w:rsid w:val="007A3EAB"/>
    <w:rsid w:val="007A410B"/>
    <w:rsid w:val="007A6D74"/>
    <w:rsid w:val="007A75D0"/>
    <w:rsid w:val="007B1E26"/>
    <w:rsid w:val="007B392A"/>
    <w:rsid w:val="007B53EA"/>
    <w:rsid w:val="007B66A1"/>
    <w:rsid w:val="007C193B"/>
    <w:rsid w:val="007C752D"/>
    <w:rsid w:val="007D2250"/>
    <w:rsid w:val="007D2982"/>
    <w:rsid w:val="007D5C2B"/>
    <w:rsid w:val="007D6899"/>
    <w:rsid w:val="007E146B"/>
    <w:rsid w:val="007E1C9E"/>
    <w:rsid w:val="007E20A2"/>
    <w:rsid w:val="007E229F"/>
    <w:rsid w:val="007E3AC8"/>
    <w:rsid w:val="007E3D0D"/>
    <w:rsid w:val="007E45A2"/>
    <w:rsid w:val="007E463D"/>
    <w:rsid w:val="007E533B"/>
    <w:rsid w:val="007E6990"/>
    <w:rsid w:val="007E709D"/>
    <w:rsid w:val="007E79C1"/>
    <w:rsid w:val="007F137E"/>
    <w:rsid w:val="007F38A0"/>
    <w:rsid w:val="007F3964"/>
    <w:rsid w:val="007F6835"/>
    <w:rsid w:val="007F6980"/>
    <w:rsid w:val="007F739F"/>
    <w:rsid w:val="007F7AF9"/>
    <w:rsid w:val="0080011C"/>
    <w:rsid w:val="00800D00"/>
    <w:rsid w:val="00800E7D"/>
    <w:rsid w:val="00801B00"/>
    <w:rsid w:val="00802287"/>
    <w:rsid w:val="00802558"/>
    <w:rsid w:val="00803E7E"/>
    <w:rsid w:val="0080433F"/>
    <w:rsid w:val="008050A6"/>
    <w:rsid w:val="00805514"/>
    <w:rsid w:val="00805531"/>
    <w:rsid w:val="008056B7"/>
    <w:rsid w:val="0080642E"/>
    <w:rsid w:val="00806E2B"/>
    <w:rsid w:val="00811CD9"/>
    <w:rsid w:val="00812A22"/>
    <w:rsid w:val="0081429B"/>
    <w:rsid w:val="00816026"/>
    <w:rsid w:val="00817031"/>
    <w:rsid w:val="00817E55"/>
    <w:rsid w:val="008202F4"/>
    <w:rsid w:val="00821779"/>
    <w:rsid w:val="008260DA"/>
    <w:rsid w:val="0082679F"/>
    <w:rsid w:val="0083019C"/>
    <w:rsid w:val="00835D86"/>
    <w:rsid w:val="008373B7"/>
    <w:rsid w:val="008374FB"/>
    <w:rsid w:val="00837672"/>
    <w:rsid w:val="00837D1C"/>
    <w:rsid w:val="00840073"/>
    <w:rsid w:val="00843F26"/>
    <w:rsid w:val="008449C1"/>
    <w:rsid w:val="00844D3D"/>
    <w:rsid w:val="00845320"/>
    <w:rsid w:val="0084605E"/>
    <w:rsid w:val="008506F1"/>
    <w:rsid w:val="00850DBC"/>
    <w:rsid w:val="00852228"/>
    <w:rsid w:val="00852DB5"/>
    <w:rsid w:val="00853139"/>
    <w:rsid w:val="008543AB"/>
    <w:rsid w:val="00854D4E"/>
    <w:rsid w:val="008612A7"/>
    <w:rsid w:val="00862010"/>
    <w:rsid w:val="00863AAB"/>
    <w:rsid w:val="00864A45"/>
    <w:rsid w:val="00864B75"/>
    <w:rsid w:val="0086547A"/>
    <w:rsid w:val="00867DA9"/>
    <w:rsid w:val="008726D2"/>
    <w:rsid w:val="00873EA6"/>
    <w:rsid w:val="00873EEA"/>
    <w:rsid w:val="00875CFC"/>
    <w:rsid w:val="00877B36"/>
    <w:rsid w:val="00881C9F"/>
    <w:rsid w:val="00881F14"/>
    <w:rsid w:val="00883577"/>
    <w:rsid w:val="00892692"/>
    <w:rsid w:val="00892A6D"/>
    <w:rsid w:val="00893327"/>
    <w:rsid w:val="0089355B"/>
    <w:rsid w:val="008944D9"/>
    <w:rsid w:val="0089513B"/>
    <w:rsid w:val="00895A89"/>
    <w:rsid w:val="00896119"/>
    <w:rsid w:val="008967F0"/>
    <w:rsid w:val="008A1F83"/>
    <w:rsid w:val="008A2F19"/>
    <w:rsid w:val="008A3177"/>
    <w:rsid w:val="008A42E8"/>
    <w:rsid w:val="008A54A7"/>
    <w:rsid w:val="008A613D"/>
    <w:rsid w:val="008A6462"/>
    <w:rsid w:val="008A652C"/>
    <w:rsid w:val="008A6911"/>
    <w:rsid w:val="008A6D49"/>
    <w:rsid w:val="008A718B"/>
    <w:rsid w:val="008B1484"/>
    <w:rsid w:val="008B330F"/>
    <w:rsid w:val="008B3387"/>
    <w:rsid w:val="008B5DA7"/>
    <w:rsid w:val="008B7CBD"/>
    <w:rsid w:val="008C0290"/>
    <w:rsid w:val="008C182E"/>
    <w:rsid w:val="008C1AE2"/>
    <w:rsid w:val="008C32C0"/>
    <w:rsid w:val="008D1439"/>
    <w:rsid w:val="008D1ADB"/>
    <w:rsid w:val="008D1DA6"/>
    <w:rsid w:val="008D1E68"/>
    <w:rsid w:val="008D2C5A"/>
    <w:rsid w:val="008D4C0D"/>
    <w:rsid w:val="008D52DF"/>
    <w:rsid w:val="008D59EE"/>
    <w:rsid w:val="008E005E"/>
    <w:rsid w:val="008E0651"/>
    <w:rsid w:val="008E1222"/>
    <w:rsid w:val="008E1D02"/>
    <w:rsid w:val="008E304B"/>
    <w:rsid w:val="008E394E"/>
    <w:rsid w:val="008E672B"/>
    <w:rsid w:val="008E7D0D"/>
    <w:rsid w:val="008E7F52"/>
    <w:rsid w:val="008F0E99"/>
    <w:rsid w:val="008F1D40"/>
    <w:rsid w:val="008F2FC3"/>
    <w:rsid w:val="008F30CF"/>
    <w:rsid w:val="008F42C5"/>
    <w:rsid w:val="008F467E"/>
    <w:rsid w:val="008F57D7"/>
    <w:rsid w:val="008F58CD"/>
    <w:rsid w:val="008F5C61"/>
    <w:rsid w:val="008F5E7D"/>
    <w:rsid w:val="00900A76"/>
    <w:rsid w:val="00905255"/>
    <w:rsid w:val="00905325"/>
    <w:rsid w:val="009056E5"/>
    <w:rsid w:val="00905A43"/>
    <w:rsid w:val="00905E0C"/>
    <w:rsid w:val="00907166"/>
    <w:rsid w:val="0091097A"/>
    <w:rsid w:val="00911AC8"/>
    <w:rsid w:val="009157BF"/>
    <w:rsid w:val="00916065"/>
    <w:rsid w:val="009174E1"/>
    <w:rsid w:val="00920A78"/>
    <w:rsid w:val="00922793"/>
    <w:rsid w:val="00922F8A"/>
    <w:rsid w:val="00925DF7"/>
    <w:rsid w:val="00926CDF"/>
    <w:rsid w:val="00927997"/>
    <w:rsid w:val="00927F7D"/>
    <w:rsid w:val="00931029"/>
    <w:rsid w:val="009324DC"/>
    <w:rsid w:val="009337E1"/>
    <w:rsid w:val="009357DB"/>
    <w:rsid w:val="0093664D"/>
    <w:rsid w:val="00940CEC"/>
    <w:rsid w:val="0094296A"/>
    <w:rsid w:val="009429D7"/>
    <w:rsid w:val="00944AC5"/>
    <w:rsid w:val="00944E16"/>
    <w:rsid w:val="009451E2"/>
    <w:rsid w:val="009453D7"/>
    <w:rsid w:val="00945428"/>
    <w:rsid w:val="00945952"/>
    <w:rsid w:val="00946421"/>
    <w:rsid w:val="00946C34"/>
    <w:rsid w:val="0094716B"/>
    <w:rsid w:val="0094737E"/>
    <w:rsid w:val="0094758C"/>
    <w:rsid w:val="00950D18"/>
    <w:rsid w:val="009515DE"/>
    <w:rsid w:val="00952061"/>
    <w:rsid w:val="009530EF"/>
    <w:rsid w:val="009549F9"/>
    <w:rsid w:val="00955F6F"/>
    <w:rsid w:val="009561E1"/>
    <w:rsid w:val="00960B07"/>
    <w:rsid w:val="0096256E"/>
    <w:rsid w:val="009626BA"/>
    <w:rsid w:val="00962A3C"/>
    <w:rsid w:val="00962C56"/>
    <w:rsid w:val="00964783"/>
    <w:rsid w:val="00964B0B"/>
    <w:rsid w:val="009666F7"/>
    <w:rsid w:val="00966FD0"/>
    <w:rsid w:val="009700A7"/>
    <w:rsid w:val="0097083F"/>
    <w:rsid w:val="0097477A"/>
    <w:rsid w:val="009747EF"/>
    <w:rsid w:val="00974C17"/>
    <w:rsid w:val="00977FDF"/>
    <w:rsid w:val="00980A78"/>
    <w:rsid w:val="00980FD6"/>
    <w:rsid w:val="00981529"/>
    <w:rsid w:val="00981C6E"/>
    <w:rsid w:val="00983C29"/>
    <w:rsid w:val="00984FA2"/>
    <w:rsid w:val="00992766"/>
    <w:rsid w:val="0099381E"/>
    <w:rsid w:val="00993F1D"/>
    <w:rsid w:val="009947AD"/>
    <w:rsid w:val="009958BD"/>
    <w:rsid w:val="00995AF6"/>
    <w:rsid w:val="009960A5"/>
    <w:rsid w:val="0099678E"/>
    <w:rsid w:val="00997198"/>
    <w:rsid w:val="009A30BE"/>
    <w:rsid w:val="009A30D6"/>
    <w:rsid w:val="009A4744"/>
    <w:rsid w:val="009A4BCA"/>
    <w:rsid w:val="009A5F8A"/>
    <w:rsid w:val="009A6869"/>
    <w:rsid w:val="009A6B71"/>
    <w:rsid w:val="009A6EF9"/>
    <w:rsid w:val="009A7A2D"/>
    <w:rsid w:val="009A7C84"/>
    <w:rsid w:val="009B12EE"/>
    <w:rsid w:val="009B17F8"/>
    <w:rsid w:val="009B36B8"/>
    <w:rsid w:val="009B3F29"/>
    <w:rsid w:val="009B5D91"/>
    <w:rsid w:val="009C11B3"/>
    <w:rsid w:val="009C1485"/>
    <w:rsid w:val="009C148D"/>
    <w:rsid w:val="009C1502"/>
    <w:rsid w:val="009C2598"/>
    <w:rsid w:val="009C3007"/>
    <w:rsid w:val="009C3734"/>
    <w:rsid w:val="009C59B3"/>
    <w:rsid w:val="009C749C"/>
    <w:rsid w:val="009C7514"/>
    <w:rsid w:val="009C7694"/>
    <w:rsid w:val="009D032C"/>
    <w:rsid w:val="009D14A7"/>
    <w:rsid w:val="009D2EDE"/>
    <w:rsid w:val="009D3792"/>
    <w:rsid w:val="009D5213"/>
    <w:rsid w:val="009D5E99"/>
    <w:rsid w:val="009D62FF"/>
    <w:rsid w:val="009D665E"/>
    <w:rsid w:val="009E05C3"/>
    <w:rsid w:val="009E0F3F"/>
    <w:rsid w:val="009E2657"/>
    <w:rsid w:val="009E3C56"/>
    <w:rsid w:val="009E3D35"/>
    <w:rsid w:val="009E3F79"/>
    <w:rsid w:val="009E4204"/>
    <w:rsid w:val="009E719D"/>
    <w:rsid w:val="009E7663"/>
    <w:rsid w:val="009F0FE8"/>
    <w:rsid w:val="009F1716"/>
    <w:rsid w:val="009F1E2C"/>
    <w:rsid w:val="009F3CEA"/>
    <w:rsid w:val="009F5BE7"/>
    <w:rsid w:val="009F6B02"/>
    <w:rsid w:val="009F6CFB"/>
    <w:rsid w:val="009F7ECD"/>
    <w:rsid w:val="00A01179"/>
    <w:rsid w:val="00A01A87"/>
    <w:rsid w:val="00A05835"/>
    <w:rsid w:val="00A07B23"/>
    <w:rsid w:val="00A101F6"/>
    <w:rsid w:val="00A109E6"/>
    <w:rsid w:val="00A1178E"/>
    <w:rsid w:val="00A13EAE"/>
    <w:rsid w:val="00A14A10"/>
    <w:rsid w:val="00A14C96"/>
    <w:rsid w:val="00A156C0"/>
    <w:rsid w:val="00A16110"/>
    <w:rsid w:val="00A2070E"/>
    <w:rsid w:val="00A20ACF"/>
    <w:rsid w:val="00A20F20"/>
    <w:rsid w:val="00A21061"/>
    <w:rsid w:val="00A211F8"/>
    <w:rsid w:val="00A2140D"/>
    <w:rsid w:val="00A2269D"/>
    <w:rsid w:val="00A227F2"/>
    <w:rsid w:val="00A22FD3"/>
    <w:rsid w:val="00A25697"/>
    <w:rsid w:val="00A25985"/>
    <w:rsid w:val="00A26B23"/>
    <w:rsid w:val="00A27B5D"/>
    <w:rsid w:val="00A30B00"/>
    <w:rsid w:val="00A3296C"/>
    <w:rsid w:val="00A33F25"/>
    <w:rsid w:val="00A366B8"/>
    <w:rsid w:val="00A3681E"/>
    <w:rsid w:val="00A42299"/>
    <w:rsid w:val="00A441E3"/>
    <w:rsid w:val="00A4474E"/>
    <w:rsid w:val="00A45123"/>
    <w:rsid w:val="00A50D0A"/>
    <w:rsid w:val="00A52736"/>
    <w:rsid w:val="00A527D3"/>
    <w:rsid w:val="00A53EBF"/>
    <w:rsid w:val="00A54239"/>
    <w:rsid w:val="00A55E28"/>
    <w:rsid w:val="00A56DD7"/>
    <w:rsid w:val="00A56E57"/>
    <w:rsid w:val="00A57290"/>
    <w:rsid w:val="00A60292"/>
    <w:rsid w:val="00A605FC"/>
    <w:rsid w:val="00A60BDD"/>
    <w:rsid w:val="00A61C31"/>
    <w:rsid w:val="00A66664"/>
    <w:rsid w:val="00A6700A"/>
    <w:rsid w:val="00A67C9F"/>
    <w:rsid w:val="00A67EEF"/>
    <w:rsid w:val="00A71CD2"/>
    <w:rsid w:val="00A75527"/>
    <w:rsid w:val="00A75BAB"/>
    <w:rsid w:val="00A763EB"/>
    <w:rsid w:val="00A76B48"/>
    <w:rsid w:val="00A770B0"/>
    <w:rsid w:val="00A773B5"/>
    <w:rsid w:val="00A77463"/>
    <w:rsid w:val="00A77C4F"/>
    <w:rsid w:val="00A81267"/>
    <w:rsid w:val="00A84B21"/>
    <w:rsid w:val="00A85C06"/>
    <w:rsid w:val="00A875CF"/>
    <w:rsid w:val="00A90E01"/>
    <w:rsid w:val="00A91216"/>
    <w:rsid w:val="00A93011"/>
    <w:rsid w:val="00A946E0"/>
    <w:rsid w:val="00A953D2"/>
    <w:rsid w:val="00A96BD5"/>
    <w:rsid w:val="00AA1251"/>
    <w:rsid w:val="00AA1372"/>
    <w:rsid w:val="00AA3E12"/>
    <w:rsid w:val="00AA4C46"/>
    <w:rsid w:val="00AA633F"/>
    <w:rsid w:val="00AA698F"/>
    <w:rsid w:val="00AA712F"/>
    <w:rsid w:val="00AA7E9A"/>
    <w:rsid w:val="00AB1EC3"/>
    <w:rsid w:val="00AB6768"/>
    <w:rsid w:val="00AB7AE2"/>
    <w:rsid w:val="00AC1F5C"/>
    <w:rsid w:val="00AC4562"/>
    <w:rsid w:val="00AC4778"/>
    <w:rsid w:val="00AC7246"/>
    <w:rsid w:val="00AC78C9"/>
    <w:rsid w:val="00AC7CA8"/>
    <w:rsid w:val="00AC7DAC"/>
    <w:rsid w:val="00AD17E8"/>
    <w:rsid w:val="00AD32DD"/>
    <w:rsid w:val="00AD4A65"/>
    <w:rsid w:val="00AD62DE"/>
    <w:rsid w:val="00AD6DA1"/>
    <w:rsid w:val="00AD6DF5"/>
    <w:rsid w:val="00AE1523"/>
    <w:rsid w:val="00AE27C8"/>
    <w:rsid w:val="00AE3DA3"/>
    <w:rsid w:val="00AE6163"/>
    <w:rsid w:val="00AE7286"/>
    <w:rsid w:val="00AF036F"/>
    <w:rsid w:val="00AF0B8C"/>
    <w:rsid w:val="00AF3627"/>
    <w:rsid w:val="00AF3952"/>
    <w:rsid w:val="00AF4FDB"/>
    <w:rsid w:val="00AF76C0"/>
    <w:rsid w:val="00B00190"/>
    <w:rsid w:val="00B00C2A"/>
    <w:rsid w:val="00B0183E"/>
    <w:rsid w:val="00B021CF"/>
    <w:rsid w:val="00B03165"/>
    <w:rsid w:val="00B0487F"/>
    <w:rsid w:val="00B04EB6"/>
    <w:rsid w:val="00B05985"/>
    <w:rsid w:val="00B060D4"/>
    <w:rsid w:val="00B06D9F"/>
    <w:rsid w:val="00B14173"/>
    <w:rsid w:val="00B16D7C"/>
    <w:rsid w:val="00B16FE4"/>
    <w:rsid w:val="00B20484"/>
    <w:rsid w:val="00B204B0"/>
    <w:rsid w:val="00B228FC"/>
    <w:rsid w:val="00B22C9B"/>
    <w:rsid w:val="00B25D85"/>
    <w:rsid w:val="00B262BA"/>
    <w:rsid w:val="00B2679B"/>
    <w:rsid w:val="00B27C25"/>
    <w:rsid w:val="00B27D8B"/>
    <w:rsid w:val="00B3029E"/>
    <w:rsid w:val="00B322B4"/>
    <w:rsid w:val="00B32A8E"/>
    <w:rsid w:val="00B3300D"/>
    <w:rsid w:val="00B332E9"/>
    <w:rsid w:val="00B34875"/>
    <w:rsid w:val="00B34B97"/>
    <w:rsid w:val="00B351D4"/>
    <w:rsid w:val="00B355C4"/>
    <w:rsid w:val="00B35F55"/>
    <w:rsid w:val="00B40C4B"/>
    <w:rsid w:val="00B43C8E"/>
    <w:rsid w:val="00B447CA"/>
    <w:rsid w:val="00B45370"/>
    <w:rsid w:val="00B453B6"/>
    <w:rsid w:val="00B45BBE"/>
    <w:rsid w:val="00B45D77"/>
    <w:rsid w:val="00B46D92"/>
    <w:rsid w:val="00B47003"/>
    <w:rsid w:val="00B501CC"/>
    <w:rsid w:val="00B501F9"/>
    <w:rsid w:val="00B51B6E"/>
    <w:rsid w:val="00B51DAA"/>
    <w:rsid w:val="00B5234C"/>
    <w:rsid w:val="00B541A3"/>
    <w:rsid w:val="00B54EFC"/>
    <w:rsid w:val="00B555F2"/>
    <w:rsid w:val="00B618C5"/>
    <w:rsid w:val="00B65C93"/>
    <w:rsid w:val="00B663FE"/>
    <w:rsid w:val="00B67953"/>
    <w:rsid w:val="00B70F4F"/>
    <w:rsid w:val="00B720FE"/>
    <w:rsid w:val="00B73406"/>
    <w:rsid w:val="00B73964"/>
    <w:rsid w:val="00B75A38"/>
    <w:rsid w:val="00B76D90"/>
    <w:rsid w:val="00B77248"/>
    <w:rsid w:val="00B777DC"/>
    <w:rsid w:val="00B81043"/>
    <w:rsid w:val="00B8384B"/>
    <w:rsid w:val="00B90005"/>
    <w:rsid w:val="00B90D94"/>
    <w:rsid w:val="00B91A34"/>
    <w:rsid w:val="00B927F6"/>
    <w:rsid w:val="00B92FD0"/>
    <w:rsid w:val="00B93561"/>
    <w:rsid w:val="00B93DBE"/>
    <w:rsid w:val="00B94D54"/>
    <w:rsid w:val="00B96242"/>
    <w:rsid w:val="00B963D0"/>
    <w:rsid w:val="00B96B36"/>
    <w:rsid w:val="00BA1A8F"/>
    <w:rsid w:val="00BA1B0C"/>
    <w:rsid w:val="00BA63BB"/>
    <w:rsid w:val="00BA6F95"/>
    <w:rsid w:val="00BA7076"/>
    <w:rsid w:val="00BA7C99"/>
    <w:rsid w:val="00BA7FF4"/>
    <w:rsid w:val="00BB04C2"/>
    <w:rsid w:val="00BB0773"/>
    <w:rsid w:val="00BB0C40"/>
    <w:rsid w:val="00BB1EC7"/>
    <w:rsid w:val="00BB2106"/>
    <w:rsid w:val="00BB27F9"/>
    <w:rsid w:val="00BB2CB2"/>
    <w:rsid w:val="00BB2CEC"/>
    <w:rsid w:val="00BB37CD"/>
    <w:rsid w:val="00BB4E4B"/>
    <w:rsid w:val="00BB51B6"/>
    <w:rsid w:val="00BB66D3"/>
    <w:rsid w:val="00BB6AE9"/>
    <w:rsid w:val="00BB7754"/>
    <w:rsid w:val="00BC24BB"/>
    <w:rsid w:val="00BC46B3"/>
    <w:rsid w:val="00BC48B7"/>
    <w:rsid w:val="00BC59A9"/>
    <w:rsid w:val="00BC6192"/>
    <w:rsid w:val="00BC6269"/>
    <w:rsid w:val="00BC7216"/>
    <w:rsid w:val="00BC7CBC"/>
    <w:rsid w:val="00BD12C3"/>
    <w:rsid w:val="00BD1516"/>
    <w:rsid w:val="00BD36A5"/>
    <w:rsid w:val="00BD463A"/>
    <w:rsid w:val="00BD6E7B"/>
    <w:rsid w:val="00BD7FD5"/>
    <w:rsid w:val="00BE1CB3"/>
    <w:rsid w:val="00BE2C93"/>
    <w:rsid w:val="00BE32F4"/>
    <w:rsid w:val="00BE362C"/>
    <w:rsid w:val="00BE48D7"/>
    <w:rsid w:val="00BE49DD"/>
    <w:rsid w:val="00BE5129"/>
    <w:rsid w:val="00BE5425"/>
    <w:rsid w:val="00BE5A1E"/>
    <w:rsid w:val="00BE73CA"/>
    <w:rsid w:val="00BF1FB8"/>
    <w:rsid w:val="00BF2BE1"/>
    <w:rsid w:val="00BF4972"/>
    <w:rsid w:val="00BF4F93"/>
    <w:rsid w:val="00BF5BF3"/>
    <w:rsid w:val="00C00316"/>
    <w:rsid w:val="00C02E10"/>
    <w:rsid w:val="00C055EE"/>
    <w:rsid w:val="00C06A3D"/>
    <w:rsid w:val="00C10538"/>
    <w:rsid w:val="00C10B7C"/>
    <w:rsid w:val="00C121F1"/>
    <w:rsid w:val="00C15EB7"/>
    <w:rsid w:val="00C16E1E"/>
    <w:rsid w:val="00C17D27"/>
    <w:rsid w:val="00C20B19"/>
    <w:rsid w:val="00C20F59"/>
    <w:rsid w:val="00C21039"/>
    <w:rsid w:val="00C24A6E"/>
    <w:rsid w:val="00C255B7"/>
    <w:rsid w:val="00C2681E"/>
    <w:rsid w:val="00C30266"/>
    <w:rsid w:val="00C30F9A"/>
    <w:rsid w:val="00C318C7"/>
    <w:rsid w:val="00C325CC"/>
    <w:rsid w:val="00C32620"/>
    <w:rsid w:val="00C32CB2"/>
    <w:rsid w:val="00C33218"/>
    <w:rsid w:val="00C33344"/>
    <w:rsid w:val="00C3383B"/>
    <w:rsid w:val="00C376EF"/>
    <w:rsid w:val="00C415AE"/>
    <w:rsid w:val="00C41D86"/>
    <w:rsid w:val="00C44B96"/>
    <w:rsid w:val="00C45975"/>
    <w:rsid w:val="00C459CA"/>
    <w:rsid w:val="00C47818"/>
    <w:rsid w:val="00C50A6A"/>
    <w:rsid w:val="00C5446F"/>
    <w:rsid w:val="00C545CD"/>
    <w:rsid w:val="00C546BD"/>
    <w:rsid w:val="00C54D89"/>
    <w:rsid w:val="00C55FC5"/>
    <w:rsid w:val="00C562C2"/>
    <w:rsid w:val="00C57430"/>
    <w:rsid w:val="00C60F8F"/>
    <w:rsid w:val="00C6170E"/>
    <w:rsid w:val="00C617B0"/>
    <w:rsid w:val="00C6589F"/>
    <w:rsid w:val="00C663DF"/>
    <w:rsid w:val="00C6699A"/>
    <w:rsid w:val="00C66C71"/>
    <w:rsid w:val="00C670F2"/>
    <w:rsid w:val="00C67D95"/>
    <w:rsid w:val="00C706DD"/>
    <w:rsid w:val="00C711A2"/>
    <w:rsid w:val="00C73C1C"/>
    <w:rsid w:val="00C762AE"/>
    <w:rsid w:val="00C76B7F"/>
    <w:rsid w:val="00C77AA7"/>
    <w:rsid w:val="00C77DF2"/>
    <w:rsid w:val="00C77E35"/>
    <w:rsid w:val="00C805CC"/>
    <w:rsid w:val="00C810A8"/>
    <w:rsid w:val="00C81911"/>
    <w:rsid w:val="00C823BC"/>
    <w:rsid w:val="00C84982"/>
    <w:rsid w:val="00C84FEC"/>
    <w:rsid w:val="00C8761B"/>
    <w:rsid w:val="00C879A4"/>
    <w:rsid w:val="00C94014"/>
    <w:rsid w:val="00C94CF3"/>
    <w:rsid w:val="00C96BE2"/>
    <w:rsid w:val="00C974C7"/>
    <w:rsid w:val="00C9771C"/>
    <w:rsid w:val="00C97B51"/>
    <w:rsid w:val="00CA027D"/>
    <w:rsid w:val="00CA0469"/>
    <w:rsid w:val="00CA08C6"/>
    <w:rsid w:val="00CA1E86"/>
    <w:rsid w:val="00CA2D6F"/>
    <w:rsid w:val="00CA55D4"/>
    <w:rsid w:val="00CA5AF4"/>
    <w:rsid w:val="00CA6004"/>
    <w:rsid w:val="00CA60CC"/>
    <w:rsid w:val="00CA7EF1"/>
    <w:rsid w:val="00CB0AEA"/>
    <w:rsid w:val="00CB0CC6"/>
    <w:rsid w:val="00CB0DDA"/>
    <w:rsid w:val="00CB392C"/>
    <w:rsid w:val="00CB4A20"/>
    <w:rsid w:val="00CB5DEC"/>
    <w:rsid w:val="00CB71A4"/>
    <w:rsid w:val="00CC114D"/>
    <w:rsid w:val="00CC3A09"/>
    <w:rsid w:val="00CC5DF4"/>
    <w:rsid w:val="00CC6514"/>
    <w:rsid w:val="00CC6536"/>
    <w:rsid w:val="00CD0EA7"/>
    <w:rsid w:val="00CD278A"/>
    <w:rsid w:val="00CD31E8"/>
    <w:rsid w:val="00CD74C4"/>
    <w:rsid w:val="00CE1192"/>
    <w:rsid w:val="00CE11D6"/>
    <w:rsid w:val="00CE32F1"/>
    <w:rsid w:val="00CE3D8F"/>
    <w:rsid w:val="00CE5D4B"/>
    <w:rsid w:val="00CE6337"/>
    <w:rsid w:val="00CE7128"/>
    <w:rsid w:val="00CF09D7"/>
    <w:rsid w:val="00CF2F07"/>
    <w:rsid w:val="00CF330E"/>
    <w:rsid w:val="00CF39BF"/>
    <w:rsid w:val="00CF5083"/>
    <w:rsid w:val="00CF55CA"/>
    <w:rsid w:val="00CF584F"/>
    <w:rsid w:val="00CF7F40"/>
    <w:rsid w:val="00D012A2"/>
    <w:rsid w:val="00D01642"/>
    <w:rsid w:val="00D02623"/>
    <w:rsid w:val="00D03BCF"/>
    <w:rsid w:val="00D0567E"/>
    <w:rsid w:val="00D05A94"/>
    <w:rsid w:val="00D10AC2"/>
    <w:rsid w:val="00D11588"/>
    <w:rsid w:val="00D12FD7"/>
    <w:rsid w:val="00D14071"/>
    <w:rsid w:val="00D1419B"/>
    <w:rsid w:val="00D15B26"/>
    <w:rsid w:val="00D15EF5"/>
    <w:rsid w:val="00D17066"/>
    <w:rsid w:val="00D208D2"/>
    <w:rsid w:val="00D209BA"/>
    <w:rsid w:val="00D20E19"/>
    <w:rsid w:val="00D21DB2"/>
    <w:rsid w:val="00D21F85"/>
    <w:rsid w:val="00D22624"/>
    <w:rsid w:val="00D23943"/>
    <w:rsid w:val="00D24CA8"/>
    <w:rsid w:val="00D257C8"/>
    <w:rsid w:val="00D25B11"/>
    <w:rsid w:val="00D25C36"/>
    <w:rsid w:val="00D25CC1"/>
    <w:rsid w:val="00D30FC2"/>
    <w:rsid w:val="00D318EB"/>
    <w:rsid w:val="00D31A2C"/>
    <w:rsid w:val="00D340A8"/>
    <w:rsid w:val="00D34BFF"/>
    <w:rsid w:val="00D372D7"/>
    <w:rsid w:val="00D379F6"/>
    <w:rsid w:val="00D37F9E"/>
    <w:rsid w:val="00D4075B"/>
    <w:rsid w:val="00D41122"/>
    <w:rsid w:val="00D41FAC"/>
    <w:rsid w:val="00D42379"/>
    <w:rsid w:val="00D43956"/>
    <w:rsid w:val="00D5036B"/>
    <w:rsid w:val="00D51EB7"/>
    <w:rsid w:val="00D51F0A"/>
    <w:rsid w:val="00D53233"/>
    <w:rsid w:val="00D53648"/>
    <w:rsid w:val="00D553E7"/>
    <w:rsid w:val="00D55CC9"/>
    <w:rsid w:val="00D56452"/>
    <w:rsid w:val="00D63592"/>
    <w:rsid w:val="00D64B6C"/>
    <w:rsid w:val="00D66812"/>
    <w:rsid w:val="00D67335"/>
    <w:rsid w:val="00D71A68"/>
    <w:rsid w:val="00D74B95"/>
    <w:rsid w:val="00D7570D"/>
    <w:rsid w:val="00D767F9"/>
    <w:rsid w:val="00D76BD0"/>
    <w:rsid w:val="00D76FEE"/>
    <w:rsid w:val="00D774CB"/>
    <w:rsid w:val="00D81247"/>
    <w:rsid w:val="00D8130E"/>
    <w:rsid w:val="00D81B72"/>
    <w:rsid w:val="00D81EB3"/>
    <w:rsid w:val="00D822CE"/>
    <w:rsid w:val="00D82B8E"/>
    <w:rsid w:val="00D82D2D"/>
    <w:rsid w:val="00D838B9"/>
    <w:rsid w:val="00D83E96"/>
    <w:rsid w:val="00D83EE1"/>
    <w:rsid w:val="00D84750"/>
    <w:rsid w:val="00D84B86"/>
    <w:rsid w:val="00D85869"/>
    <w:rsid w:val="00D876C9"/>
    <w:rsid w:val="00D87C66"/>
    <w:rsid w:val="00D906E6"/>
    <w:rsid w:val="00D913AB"/>
    <w:rsid w:val="00D91D57"/>
    <w:rsid w:val="00D925B0"/>
    <w:rsid w:val="00DA1062"/>
    <w:rsid w:val="00DA1153"/>
    <w:rsid w:val="00DA2348"/>
    <w:rsid w:val="00DA331F"/>
    <w:rsid w:val="00DA3C87"/>
    <w:rsid w:val="00DA5198"/>
    <w:rsid w:val="00DA6115"/>
    <w:rsid w:val="00DA661D"/>
    <w:rsid w:val="00DA7937"/>
    <w:rsid w:val="00DB0EE7"/>
    <w:rsid w:val="00DB2B83"/>
    <w:rsid w:val="00DB45B1"/>
    <w:rsid w:val="00DB5DCF"/>
    <w:rsid w:val="00DC1946"/>
    <w:rsid w:val="00DC250A"/>
    <w:rsid w:val="00DC6A83"/>
    <w:rsid w:val="00DD155F"/>
    <w:rsid w:val="00DD1675"/>
    <w:rsid w:val="00DD49C8"/>
    <w:rsid w:val="00DD4A09"/>
    <w:rsid w:val="00DD5423"/>
    <w:rsid w:val="00DD5869"/>
    <w:rsid w:val="00DE01E7"/>
    <w:rsid w:val="00DE1F18"/>
    <w:rsid w:val="00DE2A2C"/>
    <w:rsid w:val="00DE3066"/>
    <w:rsid w:val="00DE37CF"/>
    <w:rsid w:val="00DE5104"/>
    <w:rsid w:val="00DE5987"/>
    <w:rsid w:val="00DF0F70"/>
    <w:rsid w:val="00DF3C70"/>
    <w:rsid w:val="00DF4668"/>
    <w:rsid w:val="00DF4A99"/>
    <w:rsid w:val="00DF4DCF"/>
    <w:rsid w:val="00DF66AC"/>
    <w:rsid w:val="00DF68CD"/>
    <w:rsid w:val="00E000AD"/>
    <w:rsid w:val="00E00D84"/>
    <w:rsid w:val="00E03760"/>
    <w:rsid w:val="00E05138"/>
    <w:rsid w:val="00E05E0E"/>
    <w:rsid w:val="00E061A1"/>
    <w:rsid w:val="00E06A29"/>
    <w:rsid w:val="00E076DF"/>
    <w:rsid w:val="00E10240"/>
    <w:rsid w:val="00E10C0A"/>
    <w:rsid w:val="00E1157D"/>
    <w:rsid w:val="00E13118"/>
    <w:rsid w:val="00E133BB"/>
    <w:rsid w:val="00E136F0"/>
    <w:rsid w:val="00E171D4"/>
    <w:rsid w:val="00E17AFF"/>
    <w:rsid w:val="00E2154F"/>
    <w:rsid w:val="00E218E2"/>
    <w:rsid w:val="00E22640"/>
    <w:rsid w:val="00E26A0E"/>
    <w:rsid w:val="00E27B27"/>
    <w:rsid w:val="00E27E68"/>
    <w:rsid w:val="00E31263"/>
    <w:rsid w:val="00E319CD"/>
    <w:rsid w:val="00E31EDF"/>
    <w:rsid w:val="00E322C9"/>
    <w:rsid w:val="00E34F88"/>
    <w:rsid w:val="00E3512A"/>
    <w:rsid w:val="00E357B7"/>
    <w:rsid w:val="00E35B9C"/>
    <w:rsid w:val="00E364D5"/>
    <w:rsid w:val="00E36D38"/>
    <w:rsid w:val="00E3793E"/>
    <w:rsid w:val="00E42584"/>
    <w:rsid w:val="00E42587"/>
    <w:rsid w:val="00E428AC"/>
    <w:rsid w:val="00E42F35"/>
    <w:rsid w:val="00E4308E"/>
    <w:rsid w:val="00E43201"/>
    <w:rsid w:val="00E44F73"/>
    <w:rsid w:val="00E474B3"/>
    <w:rsid w:val="00E503F9"/>
    <w:rsid w:val="00E53234"/>
    <w:rsid w:val="00E577E4"/>
    <w:rsid w:val="00E57AFE"/>
    <w:rsid w:val="00E6009A"/>
    <w:rsid w:val="00E6012E"/>
    <w:rsid w:val="00E614FD"/>
    <w:rsid w:val="00E706C1"/>
    <w:rsid w:val="00E7180A"/>
    <w:rsid w:val="00E71F7B"/>
    <w:rsid w:val="00E73079"/>
    <w:rsid w:val="00E80759"/>
    <w:rsid w:val="00E80C5F"/>
    <w:rsid w:val="00E81A3E"/>
    <w:rsid w:val="00E8202C"/>
    <w:rsid w:val="00E828BB"/>
    <w:rsid w:val="00E836D3"/>
    <w:rsid w:val="00E838F8"/>
    <w:rsid w:val="00E845B0"/>
    <w:rsid w:val="00E85B92"/>
    <w:rsid w:val="00E86623"/>
    <w:rsid w:val="00E92862"/>
    <w:rsid w:val="00E93A68"/>
    <w:rsid w:val="00E94F3E"/>
    <w:rsid w:val="00E9530A"/>
    <w:rsid w:val="00E95E11"/>
    <w:rsid w:val="00EA3452"/>
    <w:rsid w:val="00EA3C96"/>
    <w:rsid w:val="00EA50A9"/>
    <w:rsid w:val="00EA64B0"/>
    <w:rsid w:val="00EA73CF"/>
    <w:rsid w:val="00EB080B"/>
    <w:rsid w:val="00EB1FF8"/>
    <w:rsid w:val="00EB3636"/>
    <w:rsid w:val="00EB65F6"/>
    <w:rsid w:val="00EB66BD"/>
    <w:rsid w:val="00EC0CE6"/>
    <w:rsid w:val="00EC11AB"/>
    <w:rsid w:val="00EC1943"/>
    <w:rsid w:val="00EC30C2"/>
    <w:rsid w:val="00EC4378"/>
    <w:rsid w:val="00EC5E5C"/>
    <w:rsid w:val="00EC6043"/>
    <w:rsid w:val="00EC6665"/>
    <w:rsid w:val="00EC6723"/>
    <w:rsid w:val="00EC6A5D"/>
    <w:rsid w:val="00EC751A"/>
    <w:rsid w:val="00EC7F38"/>
    <w:rsid w:val="00ED0E8A"/>
    <w:rsid w:val="00ED14CA"/>
    <w:rsid w:val="00ED2398"/>
    <w:rsid w:val="00ED23FA"/>
    <w:rsid w:val="00ED2571"/>
    <w:rsid w:val="00ED3247"/>
    <w:rsid w:val="00ED40A7"/>
    <w:rsid w:val="00ED593B"/>
    <w:rsid w:val="00ED5AA4"/>
    <w:rsid w:val="00EE204E"/>
    <w:rsid w:val="00EF08C9"/>
    <w:rsid w:val="00EF143F"/>
    <w:rsid w:val="00EF3B66"/>
    <w:rsid w:val="00EF40D6"/>
    <w:rsid w:val="00EF4276"/>
    <w:rsid w:val="00EF4D0E"/>
    <w:rsid w:val="00EF6B39"/>
    <w:rsid w:val="00F0107F"/>
    <w:rsid w:val="00F023B2"/>
    <w:rsid w:val="00F02902"/>
    <w:rsid w:val="00F029BB"/>
    <w:rsid w:val="00F0331D"/>
    <w:rsid w:val="00F059B8"/>
    <w:rsid w:val="00F07EDA"/>
    <w:rsid w:val="00F12593"/>
    <w:rsid w:val="00F133B2"/>
    <w:rsid w:val="00F1442D"/>
    <w:rsid w:val="00F144A6"/>
    <w:rsid w:val="00F15AC8"/>
    <w:rsid w:val="00F168DC"/>
    <w:rsid w:val="00F23E62"/>
    <w:rsid w:val="00F24A96"/>
    <w:rsid w:val="00F26535"/>
    <w:rsid w:val="00F26D37"/>
    <w:rsid w:val="00F31B7F"/>
    <w:rsid w:val="00F34609"/>
    <w:rsid w:val="00F3598F"/>
    <w:rsid w:val="00F365F9"/>
    <w:rsid w:val="00F366C7"/>
    <w:rsid w:val="00F402BC"/>
    <w:rsid w:val="00F4030F"/>
    <w:rsid w:val="00F40A1C"/>
    <w:rsid w:val="00F40A96"/>
    <w:rsid w:val="00F41BE2"/>
    <w:rsid w:val="00F42A2A"/>
    <w:rsid w:val="00F43C82"/>
    <w:rsid w:val="00F43D02"/>
    <w:rsid w:val="00F460DA"/>
    <w:rsid w:val="00F46C00"/>
    <w:rsid w:val="00F510BF"/>
    <w:rsid w:val="00F511C5"/>
    <w:rsid w:val="00F51413"/>
    <w:rsid w:val="00F5232B"/>
    <w:rsid w:val="00F5261B"/>
    <w:rsid w:val="00F52757"/>
    <w:rsid w:val="00F52FD4"/>
    <w:rsid w:val="00F530D6"/>
    <w:rsid w:val="00F53F69"/>
    <w:rsid w:val="00F54917"/>
    <w:rsid w:val="00F55E93"/>
    <w:rsid w:val="00F5763F"/>
    <w:rsid w:val="00F57ABF"/>
    <w:rsid w:val="00F609A6"/>
    <w:rsid w:val="00F611E4"/>
    <w:rsid w:val="00F633CA"/>
    <w:rsid w:val="00F6465C"/>
    <w:rsid w:val="00F6496F"/>
    <w:rsid w:val="00F64E50"/>
    <w:rsid w:val="00F65144"/>
    <w:rsid w:val="00F70234"/>
    <w:rsid w:val="00F70979"/>
    <w:rsid w:val="00F7186F"/>
    <w:rsid w:val="00F72620"/>
    <w:rsid w:val="00F72A90"/>
    <w:rsid w:val="00F72CAC"/>
    <w:rsid w:val="00F7506D"/>
    <w:rsid w:val="00F751A6"/>
    <w:rsid w:val="00F75F0C"/>
    <w:rsid w:val="00F76253"/>
    <w:rsid w:val="00F80BB0"/>
    <w:rsid w:val="00F81E7A"/>
    <w:rsid w:val="00F82072"/>
    <w:rsid w:val="00F85248"/>
    <w:rsid w:val="00F85D06"/>
    <w:rsid w:val="00F85D58"/>
    <w:rsid w:val="00F86700"/>
    <w:rsid w:val="00F8797B"/>
    <w:rsid w:val="00F902A7"/>
    <w:rsid w:val="00F90362"/>
    <w:rsid w:val="00F92ACB"/>
    <w:rsid w:val="00F94BAD"/>
    <w:rsid w:val="00F954EF"/>
    <w:rsid w:val="00FA0A8D"/>
    <w:rsid w:val="00FA12D0"/>
    <w:rsid w:val="00FA1DBA"/>
    <w:rsid w:val="00FA2195"/>
    <w:rsid w:val="00FA3E26"/>
    <w:rsid w:val="00FA4A7C"/>
    <w:rsid w:val="00FA66D8"/>
    <w:rsid w:val="00FA6B1F"/>
    <w:rsid w:val="00FB1667"/>
    <w:rsid w:val="00FB21E6"/>
    <w:rsid w:val="00FB2F32"/>
    <w:rsid w:val="00FB2FFC"/>
    <w:rsid w:val="00FB4DDC"/>
    <w:rsid w:val="00FB6D29"/>
    <w:rsid w:val="00FC07E1"/>
    <w:rsid w:val="00FC1922"/>
    <w:rsid w:val="00FC360A"/>
    <w:rsid w:val="00FC5A05"/>
    <w:rsid w:val="00FC5B6D"/>
    <w:rsid w:val="00FC5F63"/>
    <w:rsid w:val="00FD0E2B"/>
    <w:rsid w:val="00FD1157"/>
    <w:rsid w:val="00FD2140"/>
    <w:rsid w:val="00FD2181"/>
    <w:rsid w:val="00FD225D"/>
    <w:rsid w:val="00FD4BC2"/>
    <w:rsid w:val="00FE0037"/>
    <w:rsid w:val="00FE08CD"/>
    <w:rsid w:val="00FE09A9"/>
    <w:rsid w:val="00FE0CA0"/>
    <w:rsid w:val="00FE14A2"/>
    <w:rsid w:val="00FE1D11"/>
    <w:rsid w:val="00FE21A7"/>
    <w:rsid w:val="00FE38A6"/>
    <w:rsid w:val="00FE5800"/>
    <w:rsid w:val="00FE6192"/>
    <w:rsid w:val="00FE6B60"/>
    <w:rsid w:val="00FF2947"/>
    <w:rsid w:val="00FF430B"/>
    <w:rsid w:val="00FF46FA"/>
    <w:rsid w:val="00FF56B2"/>
    <w:rsid w:val="00FF5B9E"/>
    <w:rsid w:val="00FF5CB2"/>
    <w:rsid w:val="00FF7261"/>
    <w:rsid w:val="00FF7C98"/>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CD828"/>
  <w15:docId w15:val="{82C30A1C-1C8F-459A-95AF-57D5FC91F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C0E"/>
    <w:pPr>
      <w:spacing w:after="0" w:line="240" w:lineRule="auto"/>
    </w:pPr>
    <w:rPr>
      <w:rFonts w:ascii="Times New Roman" w:eastAsia="Times New Roman" w:hAnsi="Times New Roman" w:cs="Times New Roman"/>
      <w:noProof/>
      <w:sz w:val="24"/>
      <w:szCs w:val="24"/>
      <w:lang w:val="ro-RO"/>
    </w:rPr>
  </w:style>
  <w:style w:type="paragraph" w:styleId="Heading1">
    <w:name w:val="heading 1"/>
    <w:basedOn w:val="ListParagraph"/>
    <w:next w:val="Normal"/>
    <w:link w:val="Heading1Char"/>
    <w:qFormat/>
    <w:rsid w:val="00A20ACF"/>
    <w:pPr>
      <w:numPr>
        <w:numId w:val="1"/>
      </w:numPr>
      <w:jc w:val="center"/>
      <w:outlineLvl w:val="0"/>
    </w:pPr>
    <w:rPr>
      <w:b/>
    </w:rPr>
  </w:style>
  <w:style w:type="paragraph" w:styleId="Heading2">
    <w:name w:val="heading 2"/>
    <w:basedOn w:val="Normal"/>
    <w:next w:val="Normal"/>
    <w:link w:val="Heading2Char"/>
    <w:unhideWhenUsed/>
    <w:qFormat/>
    <w:rsid w:val="00A20AC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nhideWhenUsed/>
    <w:qFormat/>
    <w:rsid w:val="00A20ACF"/>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aliases w:val=" Sub-Clause Sub-paragraph"/>
    <w:basedOn w:val="Normal"/>
    <w:next w:val="Normal"/>
    <w:link w:val="Heading4Char"/>
    <w:qFormat/>
    <w:rsid w:val="00A20ACF"/>
    <w:pPr>
      <w:keepNext/>
      <w:outlineLvl w:val="3"/>
    </w:pPr>
    <w:rPr>
      <w:rFonts w:ascii="Baltica RR" w:hAnsi="Baltica RR"/>
      <w:b/>
      <w:noProof w:val="0"/>
      <w:szCs w:val="20"/>
      <w:lang w:eastAsia="ru-RU"/>
    </w:rPr>
  </w:style>
  <w:style w:type="paragraph" w:styleId="Heading5">
    <w:name w:val="heading 5"/>
    <w:basedOn w:val="Normal"/>
    <w:next w:val="Normal"/>
    <w:link w:val="Heading5Char"/>
    <w:qFormat/>
    <w:rsid w:val="00A20ACF"/>
    <w:pPr>
      <w:keepNext/>
      <w:ind w:firstLine="6804"/>
      <w:outlineLvl w:val="4"/>
    </w:pPr>
    <w:rPr>
      <w:noProof w:val="0"/>
      <w:sz w:val="28"/>
      <w:szCs w:val="20"/>
      <w:lang w:eastAsia="ru-RU"/>
    </w:rPr>
  </w:style>
  <w:style w:type="paragraph" w:styleId="Heading8">
    <w:name w:val="heading 8"/>
    <w:basedOn w:val="Normal"/>
    <w:next w:val="Normal"/>
    <w:link w:val="Heading8Char"/>
    <w:semiHidden/>
    <w:unhideWhenUsed/>
    <w:qFormat/>
    <w:rsid w:val="00A20ACF"/>
    <w:pPr>
      <w:spacing w:before="240" w:after="60"/>
      <w:outlineLvl w:val="7"/>
    </w:pPr>
    <w:rPr>
      <w:rFonts w:ascii="Calibri" w:hAnsi="Calibri"/>
      <w:i/>
      <w:iCs/>
      <w:noProof w:val="0"/>
    </w:rPr>
  </w:style>
  <w:style w:type="paragraph" w:styleId="Heading9">
    <w:name w:val="heading 9"/>
    <w:basedOn w:val="Normal"/>
    <w:next w:val="Normal"/>
    <w:link w:val="Heading9Char"/>
    <w:semiHidden/>
    <w:unhideWhenUsed/>
    <w:qFormat/>
    <w:rsid w:val="00A20ACF"/>
    <w:pPr>
      <w:spacing w:before="240" w:after="60"/>
      <w:outlineLvl w:val="8"/>
    </w:pPr>
    <w:rPr>
      <w:rFonts w:ascii="Cambria" w:hAnsi="Cambria"/>
      <w:noProof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0ACF"/>
    <w:rPr>
      <w:rFonts w:ascii="Times New Roman" w:eastAsia="Times New Roman" w:hAnsi="Times New Roman" w:cs="Times New Roman"/>
      <w:b/>
      <w:sz w:val="24"/>
      <w:szCs w:val="24"/>
      <w:lang w:val="en-US"/>
    </w:rPr>
  </w:style>
  <w:style w:type="character" w:customStyle="1" w:styleId="Heading2Char">
    <w:name w:val="Heading 2 Char"/>
    <w:basedOn w:val="DefaultParagraphFont"/>
    <w:link w:val="Heading2"/>
    <w:rsid w:val="00A20ACF"/>
    <w:rPr>
      <w:rFonts w:asciiTheme="majorHAnsi" w:eastAsiaTheme="majorEastAsia" w:hAnsiTheme="majorHAnsi" w:cstheme="majorBidi"/>
      <w:b/>
      <w:bCs/>
      <w:noProof/>
      <w:color w:val="5B9BD5" w:themeColor="accent1"/>
      <w:sz w:val="26"/>
      <w:szCs w:val="26"/>
      <w:lang w:val="ro-RO"/>
    </w:rPr>
  </w:style>
  <w:style w:type="character" w:customStyle="1" w:styleId="Heading3Char">
    <w:name w:val="Heading 3 Char"/>
    <w:basedOn w:val="DefaultParagraphFont"/>
    <w:link w:val="Heading3"/>
    <w:rsid w:val="00A20ACF"/>
    <w:rPr>
      <w:rFonts w:asciiTheme="majorHAnsi" w:eastAsiaTheme="majorEastAsia" w:hAnsiTheme="majorHAnsi" w:cstheme="majorBidi"/>
      <w:b/>
      <w:bCs/>
      <w:noProof/>
      <w:color w:val="5B9BD5" w:themeColor="accent1"/>
      <w:sz w:val="24"/>
      <w:szCs w:val="24"/>
      <w:lang w:val="ro-RO"/>
    </w:rPr>
  </w:style>
  <w:style w:type="character" w:customStyle="1" w:styleId="Heading4Char">
    <w:name w:val="Heading 4 Char"/>
    <w:aliases w:val=" Sub-Clause Sub-paragraph Char"/>
    <w:basedOn w:val="DefaultParagraphFont"/>
    <w:link w:val="Heading4"/>
    <w:rsid w:val="00A20ACF"/>
    <w:rPr>
      <w:rFonts w:ascii="Baltica RR" w:eastAsia="Times New Roman" w:hAnsi="Baltica RR" w:cs="Times New Roman"/>
      <w:b/>
      <w:sz w:val="24"/>
      <w:szCs w:val="20"/>
      <w:lang w:val="ro-RO" w:eastAsia="ru-RU"/>
    </w:rPr>
  </w:style>
  <w:style w:type="character" w:customStyle="1" w:styleId="Heading5Char">
    <w:name w:val="Heading 5 Char"/>
    <w:basedOn w:val="DefaultParagraphFont"/>
    <w:link w:val="Heading5"/>
    <w:rsid w:val="00A20ACF"/>
    <w:rPr>
      <w:rFonts w:ascii="Times New Roman" w:eastAsia="Times New Roman" w:hAnsi="Times New Roman" w:cs="Times New Roman"/>
      <w:sz w:val="28"/>
      <w:szCs w:val="20"/>
      <w:lang w:val="ro-RO" w:eastAsia="ru-RU"/>
    </w:rPr>
  </w:style>
  <w:style w:type="character" w:customStyle="1" w:styleId="Heading8Char">
    <w:name w:val="Heading 8 Char"/>
    <w:basedOn w:val="DefaultParagraphFont"/>
    <w:link w:val="Heading8"/>
    <w:semiHidden/>
    <w:rsid w:val="00A20ACF"/>
    <w:rPr>
      <w:rFonts w:ascii="Calibri" w:eastAsia="Times New Roman" w:hAnsi="Calibri" w:cs="Times New Roman"/>
      <w:i/>
      <w:iCs/>
      <w:sz w:val="24"/>
      <w:szCs w:val="24"/>
      <w:lang w:val="ro-RO"/>
    </w:rPr>
  </w:style>
  <w:style w:type="character" w:customStyle="1" w:styleId="Heading9Char">
    <w:name w:val="Heading 9 Char"/>
    <w:basedOn w:val="DefaultParagraphFont"/>
    <w:link w:val="Heading9"/>
    <w:semiHidden/>
    <w:rsid w:val="00A20ACF"/>
    <w:rPr>
      <w:rFonts w:ascii="Cambria" w:eastAsia="Times New Roman" w:hAnsi="Cambria" w:cs="Times New Roman"/>
      <w:lang w:val="ro-RO"/>
    </w:rPr>
  </w:style>
  <w:style w:type="paragraph" w:styleId="Footer">
    <w:name w:val="footer"/>
    <w:basedOn w:val="Normal"/>
    <w:link w:val="FooterChar"/>
    <w:uiPriority w:val="99"/>
    <w:rsid w:val="00A20ACF"/>
    <w:pPr>
      <w:tabs>
        <w:tab w:val="center" w:pos="4536"/>
        <w:tab w:val="right" w:pos="9072"/>
      </w:tabs>
    </w:pPr>
  </w:style>
  <w:style w:type="character" w:customStyle="1" w:styleId="FooterChar">
    <w:name w:val="Footer Char"/>
    <w:basedOn w:val="DefaultParagraphFont"/>
    <w:link w:val="Footer"/>
    <w:uiPriority w:val="99"/>
    <w:rsid w:val="00A20ACF"/>
    <w:rPr>
      <w:rFonts w:ascii="Times New Roman" w:eastAsia="Times New Roman" w:hAnsi="Times New Roman" w:cs="Times New Roman"/>
      <w:noProof/>
      <w:sz w:val="24"/>
      <w:szCs w:val="24"/>
      <w:lang w:val="ro-RO"/>
    </w:rPr>
  </w:style>
  <w:style w:type="character" w:styleId="PageNumber">
    <w:name w:val="page number"/>
    <w:basedOn w:val="DefaultParagraphFont"/>
    <w:rsid w:val="00A20ACF"/>
  </w:style>
  <w:style w:type="paragraph" w:styleId="ListParagraph">
    <w:name w:val="List Paragraph"/>
    <w:aliases w:val="HotarirePunct1"/>
    <w:basedOn w:val="Normal"/>
    <w:uiPriority w:val="34"/>
    <w:qFormat/>
    <w:rsid w:val="00A20ACF"/>
    <w:pPr>
      <w:numPr>
        <w:numId w:val="2"/>
      </w:numPr>
      <w:tabs>
        <w:tab w:val="left" w:pos="1134"/>
      </w:tabs>
      <w:jc w:val="both"/>
    </w:pPr>
    <w:rPr>
      <w:noProof w:val="0"/>
      <w:lang w:val="en-US"/>
    </w:rPr>
  </w:style>
  <w:style w:type="paragraph" w:styleId="BodyText">
    <w:name w:val="Body Text"/>
    <w:basedOn w:val="Normal"/>
    <w:link w:val="BodyTextChar"/>
    <w:rsid w:val="00A20ACF"/>
    <w:rPr>
      <w:rFonts w:ascii="Baltica RR" w:hAnsi="Baltica RR"/>
      <w:noProof w:val="0"/>
      <w:szCs w:val="20"/>
    </w:rPr>
  </w:style>
  <w:style w:type="character" w:customStyle="1" w:styleId="BodyTextChar">
    <w:name w:val="Body Text Char"/>
    <w:basedOn w:val="DefaultParagraphFont"/>
    <w:link w:val="BodyText"/>
    <w:rsid w:val="00A20ACF"/>
    <w:rPr>
      <w:rFonts w:ascii="Baltica RR" w:eastAsia="Times New Roman" w:hAnsi="Baltica RR" w:cs="Times New Roman"/>
      <w:sz w:val="24"/>
      <w:szCs w:val="20"/>
      <w:lang w:val="ro-RO"/>
    </w:rPr>
  </w:style>
  <w:style w:type="paragraph" w:styleId="Header">
    <w:name w:val="header"/>
    <w:basedOn w:val="Normal"/>
    <w:link w:val="HeaderChar"/>
    <w:rsid w:val="00A20ACF"/>
    <w:pPr>
      <w:tabs>
        <w:tab w:val="center" w:pos="4703"/>
        <w:tab w:val="right" w:pos="9406"/>
      </w:tabs>
    </w:pPr>
    <w:rPr>
      <w:noProof w:val="0"/>
      <w:sz w:val="20"/>
      <w:szCs w:val="20"/>
      <w:lang w:val="ru-RU" w:eastAsia="ru-RU"/>
    </w:rPr>
  </w:style>
  <w:style w:type="character" w:customStyle="1" w:styleId="HeaderChar">
    <w:name w:val="Header Char"/>
    <w:basedOn w:val="DefaultParagraphFont"/>
    <w:link w:val="Header"/>
    <w:rsid w:val="00A20ACF"/>
    <w:rPr>
      <w:rFonts w:ascii="Times New Roman" w:eastAsia="Times New Roman" w:hAnsi="Times New Roman" w:cs="Times New Roman"/>
      <w:sz w:val="20"/>
      <w:szCs w:val="20"/>
      <w:lang w:val="ru-RU" w:eastAsia="ru-RU"/>
    </w:rPr>
  </w:style>
  <w:style w:type="paragraph" w:styleId="Subtitle">
    <w:name w:val="Subtitle"/>
    <w:basedOn w:val="Normal"/>
    <w:link w:val="SubtitleChar"/>
    <w:qFormat/>
    <w:rsid w:val="00A20ACF"/>
    <w:pPr>
      <w:jc w:val="center"/>
    </w:pPr>
    <w:rPr>
      <w:b/>
      <w:noProof w:val="0"/>
      <w:sz w:val="32"/>
      <w:szCs w:val="20"/>
      <w:lang w:val="en-US" w:eastAsia="ru-RU"/>
    </w:rPr>
  </w:style>
  <w:style w:type="character" w:customStyle="1" w:styleId="SubtitleChar">
    <w:name w:val="Subtitle Char"/>
    <w:basedOn w:val="DefaultParagraphFont"/>
    <w:link w:val="Subtitle"/>
    <w:rsid w:val="00A20ACF"/>
    <w:rPr>
      <w:rFonts w:ascii="Times New Roman" w:eastAsia="Times New Roman" w:hAnsi="Times New Roman" w:cs="Times New Roman"/>
      <w:b/>
      <w:sz w:val="32"/>
      <w:szCs w:val="20"/>
      <w:lang w:val="en-US" w:eastAsia="ru-RU"/>
    </w:rPr>
  </w:style>
  <w:style w:type="paragraph" w:styleId="BodyTextIndent">
    <w:name w:val="Body Text Indent"/>
    <w:basedOn w:val="Normal"/>
    <w:link w:val="BodyTextIndentChar"/>
    <w:rsid w:val="00A20ACF"/>
    <w:pPr>
      <w:ind w:firstLine="720"/>
      <w:jc w:val="both"/>
    </w:pPr>
    <w:rPr>
      <w:noProof w:val="0"/>
      <w:sz w:val="20"/>
      <w:szCs w:val="20"/>
      <w:lang w:eastAsia="ru-RU"/>
    </w:rPr>
  </w:style>
  <w:style w:type="character" w:customStyle="1" w:styleId="BodyTextIndentChar">
    <w:name w:val="Body Text Indent Char"/>
    <w:basedOn w:val="DefaultParagraphFont"/>
    <w:link w:val="BodyTextIndent"/>
    <w:rsid w:val="00A20ACF"/>
    <w:rPr>
      <w:rFonts w:ascii="Times New Roman" w:eastAsia="Times New Roman" w:hAnsi="Times New Roman" w:cs="Times New Roman"/>
      <w:sz w:val="20"/>
      <w:szCs w:val="20"/>
      <w:lang w:val="ro-RO" w:eastAsia="ru-RU"/>
    </w:rPr>
  </w:style>
  <w:style w:type="paragraph" w:styleId="BodyTextIndent2">
    <w:name w:val="Body Text Indent 2"/>
    <w:basedOn w:val="Normal"/>
    <w:link w:val="BodyTextIndent2Char"/>
    <w:rsid w:val="00A20ACF"/>
    <w:pPr>
      <w:ind w:firstLine="567"/>
    </w:pPr>
    <w:rPr>
      <w:rFonts w:ascii="Baltica RR" w:hAnsi="Baltica RR"/>
      <w:noProof w:val="0"/>
      <w:szCs w:val="20"/>
      <w:lang w:eastAsia="ru-RU"/>
    </w:rPr>
  </w:style>
  <w:style w:type="character" w:customStyle="1" w:styleId="BodyTextIndent2Char">
    <w:name w:val="Body Text Indent 2 Char"/>
    <w:basedOn w:val="DefaultParagraphFont"/>
    <w:link w:val="BodyTextIndent2"/>
    <w:rsid w:val="00A20ACF"/>
    <w:rPr>
      <w:rFonts w:ascii="Baltica RR" w:eastAsia="Times New Roman" w:hAnsi="Baltica RR" w:cs="Times New Roman"/>
      <w:sz w:val="24"/>
      <w:szCs w:val="20"/>
      <w:lang w:val="ro-RO" w:eastAsia="ru-RU"/>
    </w:rPr>
  </w:style>
  <w:style w:type="paragraph" w:styleId="BodyText2">
    <w:name w:val="Body Text 2"/>
    <w:basedOn w:val="Normal"/>
    <w:link w:val="BodyText2Char"/>
    <w:rsid w:val="00A20ACF"/>
    <w:pPr>
      <w:tabs>
        <w:tab w:val="left" w:pos="426"/>
      </w:tabs>
      <w:jc w:val="both"/>
    </w:pPr>
    <w:rPr>
      <w:rFonts w:ascii="Baltica RR" w:hAnsi="Baltica RR"/>
      <w:noProof w:val="0"/>
      <w:szCs w:val="20"/>
      <w:lang w:eastAsia="ru-RU"/>
    </w:rPr>
  </w:style>
  <w:style w:type="character" w:customStyle="1" w:styleId="BodyText2Char">
    <w:name w:val="Body Text 2 Char"/>
    <w:basedOn w:val="DefaultParagraphFont"/>
    <w:link w:val="BodyText2"/>
    <w:rsid w:val="00A20ACF"/>
    <w:rPr>
      <w:rFonts w:ascii="Baltica RR" w:eastAsia="Times New Roman" w:hAnsi="Baltica RR" w:cs="Times New Roman"/>
      <w:sz w:val="24"/>
      <w:szCs w:val="20"/>
      <w:lang w:val="ro-RO" w:eastAsia="ru-RU"/>
    </w:rPr>
  </w:style>
  <w:style w:type="paragraph" w:styleId="BalloonText">
    <w:name w:val="Balloon Text"/>
    <w:basedOn w:val="Normal"/>
    <w:link w:val="BalloonTextChar"/>
    <w:semiHidden/>
    <w:rsid w:val="00A20ACF"/>
    <w:rPr>
      <w:rFonts w:ascii="Tahoma" w:hAnsi="Tahoma" w:cs="Tahoma"/>
      <w:noProof w:val="0"/>
      <w:sz w:val="16"/>
      <w:szCs w:val="16"/>
      <w:lang w:val="ru-RU" w:eastAsia="ru-RU"/>
    </w:rPr>
  </w:style>
  <w:style w:type="character" w:customStyle="1" w:styleId="BalloonTextChar">
    <w:name w:val="Balloon Text Char"/>
    <w:basedOn w:val="DefaultParagraphFont"/>
    <w:link w:val="BalloonText"/>
    <w:semiHidden/>
    <w:rsid w:val="00A20ACF"/>
    <w:rPr>
      <w:rFonts w:ascii="Tahoma" w:eastAsia="Times New Roman" w:hAnsi="Tahoma" w:cs="Tahoma"/>
      <w:sz w:val="16"/>
      <w:szCs w:val="16"/>
      <w:lang w:val="ru-RU" w:eastAsia="ru-RU"/>
    </w:rPr>
  </w:style>
  <w:style w:type="table" w:styleId="TableGrid">
    <w:name w:val="Table Grid"/>
    <w:basedOn w:val="TableNormal"/>
    <w:uiPriority w:val="39"/>
    <w:rsid w:val="00A20AC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20ACF"/>
    <w:pPr>
      <w:ind w:firstLine="567"/>
      <w:jc w:val="both"/>
    </w:pPr>
    <w:rPr>
      <w:noProof w:val="0"/>
      <w:lang w:val="ru-RU" w:eastAsia="ru-RU"/>
    </w:rPr>
  </w:style>
  <w:style w:type="paragraph" w:customStyle="1" w:styleId="cn">
    <w:name w:val="cn"/>
    <w:basedOn w:val="Normal"/>
    <w:rsid w:val="00A20ACF"/>
    <w:pPr>
      <w:jc w:val="center"/>
    </w:pPr>
    <w:rPr>
      <w:noProof w:val="0"/>
      <w:lang w:val="ru-RU" w:eastAsia="ru-RU"/>
    </w:rPr>
  </w:style>
  <w:style w:type="paragraph" w:customStyle="1" w:styleId="cb">
    <w:name w:val="cb"/>
    <w:basedOn w:val="Normal"/>
    <w:rsid w:val="00A20ACF"/>
    <w:pPr>
      <w:jc w:val="center"/>
    </w:pPr>
    <w:rPr>
      <w:b/>
      <w:bCs/>
      <w:noProof w:val="0"/>
      <w:lang w:val="ru-RU" w:eastAsia="ru-RU"/>
    </w:rPr>
  </w:style>
  <w:style w:type="paragraph" w:styleId="BodyTextIndent3">
    <w:name w:val="Body Text Indent 3"/>
    <w:basedOn w:val="Normal"/>
    <w:link w:val="BodyTextIndent3Char"/>
    <w:rsid w:val="00A20ACF"/>
    <w:pPr>
      <w:spacing w:after="120"/>
      <w:ind w:left="283"/>
    </w:pPr>
    <w:rPr>
      <w:noProof w:val="0"/>
      <w:sz w:val="16"/>
      <w:szCs w:val="16"/>
    </w:rPr>
  </w:style>
  <w:style w:type="character" w:customStyle="1" w:styleId="BodyTextIndent3Char">
    <w:name w:val="Body Text Indent 3 Char"/>
    <w:basedOn w:val="DefaultParagraphFont"/>
    <w:link w:val="BodyTextIndent3"/>
    <w:rsid w:val="00A20ACF"/>
    <w:rPr>
      <w:rFonts w:ascii="Times New Roman" w:eastAsia="Times New Roman" w:hAnsi="Times New Roman" w:cs="Times New Roman"/>
      <w:sz w:val="16"/>
      <w:szCs w:val="16"/>
      <w:lang w:val="ro-RO"/>
    </w:rPr>
  </w:style>
  <w:style w:type="character" w:styleId="Hyperlink">
    <w:name w:val="Hyperlink"/>
    <w:uiPriority w:val="99"/>
    <w:rsid w:val="00A20ACF"/>
    <w:rPr>
      <w:color w:val="0000FF"/>
      <w:u w:val="single"/>
    </w:rPr>
  </w:style>
  <w:style w:type="paragraph" w:customStyle="1" w:styleId="cp">
    <w:name w:val="cp"/>
    <w:basedOn w:val="Normal"/>
    <w:rsid w:val="00A20ACF"/>
    <w:pPr>
      <w:jc w:val="center"/>
    </w:pPr>
    <w:rPr>
      <w:b/>
      <w:bCs/>
      <w:noProof w:val="0"/>
      <w:lang w:eastAsia="ru-RU"/>
    </w:rPr>
  </w:style>
  <w:style w:type="paragraph" w:customStyle="1" w:styleId="rg">
    <w:name w:val="rg"/>
    <w:basedOn w:val="Normal"/>
    <w:rsid w:val="00A20ACF"/>
    <w:pPr>
      <w:jc w:val="right"/>
    </w:pPr>
    <w:rPr>
      <w:noProof w:val="0"/>
      <w:lang w:val="ru-RU" w:eastAsia="ru-RU"/>
    </w:rPr>
  </w:style>
  <w:style w:type="paragraph" w:customStyle="1" w:styleId="Listparagraf1">
    <w:name w:val="Listă paragraf1"/>
    <w:basedOn w:val="Normal"/>
    <w:qFormat/>
    <w:rsid w:val="00A20ACF"/>
    <w:pPr>
      <w:ind w:left="708"/>
    </w:pPr>
    <w:rPr>
      <w:noProof w:val="0"/>
      <w:lang w:eastAsia="ru-RU"/>
    </w:rPr>
  </w:style>
  <w:style w:type="paragraph" w:customStyle="1" w:styleId="Sub-ClauseText">
    <w:name w:val="Sub-Clause Text"/>
    <w:basedOn w:val="Normal"/>
    <w:rsid w:val="00A20ACF"/>
    <w:pPr>
      <w:spacing w:before="120" w:after="120"/>
      <w:jc w:val="both"/>
    </w:pPr>
    <w:rPr>
      <w:noProof w:val="0"/>
      <w:spacing w:val="-4"/>
      <w:szCs w:val="20"/>
      <w:lang w:val="en-US"/>
    </w:rPr>
  </w:style>
  <w:style w:type="paragraph" w:customStyle="1" w:styleId="i">
    <w:name w:val="(i)"/>
    <w:basedOn w:val="Normal"/>
    <w:rsid w:val="00A20ACF"/>
    <w:pPr>
      <w:suppressAutoHyphens/>
      <w:jc w:val="both"/>
    </w:pPr>
    <w:rPr>
      <w:rFonts w:ascii="Tms Rmn" w:hAnsi="Tms Rmn"/>
      <w:noProof w:val="0"/>
      <w:szCs w:val="20"/>
      <w:lang w:val="en-US"/>
    </w:rPr>
  </w:style>
  <w:style w:type="paragraph" w:customStyle="1" w:styleId="ListParagraph1">
    <w:name w:val="List Paragraph1"/>
    <w:basedOn w:val="Normal"/>
    <w:qFormat/>
    <w:rsid w:val="00A20ACF"/>
    <w:pPr>
      <w:spacing w:after="200" w:line="276" w:lineRule="auto"/>
      <w:ind w:left="720"/>
      <w:contextualSpacing/>
    </w:pPr>
    <w:rPr>
      <w:rFonts w:ascii="Calibri" w:eastAsia="PMingLiU" w:hAnsi="Calibri"/>
      <w:noProof w:val="0"/>
      <w:sz w:val="22"/>
      <w:szCs w:val="22"/>
      <w:lang w:val="en-US" w:eastAsia="zh-CN"/>
    </w:rPr>
  </w:style>
  <w:style w:type="paragraph" w:customStyle="1" w:styleId="BankNormal">
    <w:name w:val="BankNormal"/>
    <w:basedOn w:val="Normal"/>
    <w:rsid w:val="00A20ACF"/>
    <w:pPr>
      <w:spacing w:after="240"/>
    </w:pPr>
    <w:rPr>
      <w:noProof w:val="0"/>
      <w:szCs w:val="20"/>
      <w:lang w:val="en-US"/>
    </w:rPr>
  </w:style>
  <w:style w:type="paragraph" w:styleId="TOCHeading">
    <w:name w:val="TOC Heading"/>
    <w:basedOn w:val="Heading1"/>
    <w:next w:val="Normal"/>
    <w:uiPriority w:val="39"/>
    <w:unhideWhenUsed/>
    <w:qFormat/>
    <w:rsid w:val="00A20ACF"/>
    <w:pPr>
      <w:keepNext/>
      <w:keepLines/>
      <w:numPr>
        <w:numId w:val="0"/>
      </w:numPr>
      <w:tabs>
        <w:tab w:val="clear" w:pos="1134"/>
      </w:tabs>
      <w:spacing w:before="240" w:line="259" w:lineRule="auto"/>
      <w:jc w:val="left"/>
      <w:outlineLvl w:val="9"/>
    </w:pPr>
    <w:rPr>
      <w:rFonts w:ascii="Calibri Light" w:eastAsia="SimSun" w:hAnsi="Calibri Light"/>
      <w:b w:val="0"/>
      <w:color w:val="2E74B5"/>
      <w:sz w:val="32"/>
      <w:szCs w:val="32"/>
    </w:rPr>
  </w:style>
  <w:style w:type="paragraph" w:styleId="TOC2">
    <w:name w:val="toc 2"/>
    <w:basedOn w:val="Normal"/>
    <w:next w:val="Normal"/>
    <w:autoRedefine/>
    <w:uiPriority w:val="39"/>
    <w:unhideWhenUsed/>
    <w:rsid w:val="00A20ACF"/>
    <w:pPr>
      <w:tabs>
        <w:tab w:val="left" w:pos="660"/>
        <w:tab w:val="right" w:leader="dot" w:pos="9628"/>
      </w:tabs>
      <w:spacing w:after="100" w:line="259" w:lineRule="auto"/>
      <w:ind w:left="220"/>
    </w:pPr>
    <w:rPr>
      <w:rFonts w:eastAsia="SimSun"/>
      <w:b/>
      <w:lang w:val="en-US"/>
    </w:rPr>
  </w:style>
  <w:style w:type="paragraph" w:styleId="TOC1">
    <w:name w:val="toc 1"/>
    <w:basedOn w:val="Normal"/>
    <w:next w:val="Normal"/>
    <w:autoRedefine/>
    <w:uiPriority w:val="39"/>
    <w:unhideWhenUsed/>
    <w:rsid w:val="00A20ACF"/>
    <w:pPr>
      <w:tabs>
        <w:tab w:val="right" w:leader="dot" w:pos="9638"/>
      </w:tabs>
      <w:spacing w:after="100" w:line="259" w:lineRule="auto"/>
    </w:pPr>
    <w:rPr>
      <w:rFonts w:eastAsia="SimSun"/>
      <w:b/>
      <w:lang w:val="en-US"/>
    </w:rPr>
  </w:style>
  <w:style w:type="paragraph" w:styleId="TOC3">
    <w:name w:val="toc 3"/>
    <w:basedOn w:val="Normal"/>
    <w:next w:val="Normal"/>
    <w:autoRedefine/>
    <w:uiPriority w:val="39"/>
    <w:unhideWhenUsed/>
    <w:rsid w:val="00A20ACF"/>
    <w:pPr>
      <w:spacing w:after="100" w:line="259" w:lineRule="auto"/>
      <w:ind w:left="440"/>
    </w:pPr>
    <w:rPr>
      <w:rFonts w:ascii="Calibri" w:eastAsia="SimSun" w:hAnsi="Calibri"/>
      <w:noProof w:val="0"/>
      <w:sz w:val="22"/>
      <w:szCs w:val="22"/>
      <w:lang w:val="en-US"/>
    </w:rPr>
  </w:style>
  <w:style w:type="paragraph" w:styleId="FootnoteText">
    <w:name w:val="footnote text"/>
    <w:basedOn w:val="Normal"/>
    <w:link w:val="FootnoteTextChar"/>
    <w:rsid w:val="00A20ACF"/>
    <w:pPr>
      <w:jc w:val="both"/>
    </w:pPr>
    <w:rPr>
      <w:noProof w:val="0"/>
      <w:sz w:val="20"/>
      <w:szCs w:val="20"/>
      <w:lang w:val="en-US"/>
    </w:rPr>
  </w:style>
  <w:style w:type="character" w:customStyle="1" w:styleId="FootnoteTextChar">
    <w:name w:val="Footnote Text Char"/>
    <w:basedOn w:val="DefaultParagraphFont"/>
    <w:link w:val="FootnoteText"/>
    <w:rsid w:val="00A20ACF"/>
    <w:rPr>
      <w:rFonts w:ascii="Times New Roman" w:eastAsia="Times New Roman" w:hAnsi="Times New Roman" w:cs="Times New Roman"/>
      <w:sz w:val="20"/>
      <w:szCs w:val="20"/>
      <w:lang w:val="en-US"/>
    </w:rPr>
  </w:style>
  <w:style w:type="character" w:styleId="FootnoteReference">
    <w:name w:val="footnote reference"/>
    <w:rsid w:val="00A20ACF"/>
    <w:rPr>
      <w:vertAlign w:val="superscript"/>
    </w:rPr>
  </w:style>
  <w:style w:type="character" w:styleId="CommentReference">
    <w:name w:val="annotation reference"/>
    <w:uiPriority w:val="99"/>
    <w:rsid w:val="00A20ACF"/>
    <w:rPr>
      <w:sz w:val="16"/>
      <w:szCs w:val="16"/>
    </w:rPr>
  </w:style>
  <w:style w:type="paragraph" w:styleId="CommentText">
    <w:name w:val="annotation text"/>
    <w:basedOn w:val="Normal"/>
    <w:link w:val="CommentTextChar"/>
    <w:uiPriority w:val="99"/>
    <w:rsid w:val="00A20ACF"/>
    <w:rPr>
      <w:noProof w:val="0"/>
      <w:sz w:val="20"/>
      <w:szCs w:val="20"/>
      <w:lang w:val="ru-RU" w:eastAsia="ru-RU"/>
    </w:rPr>
  </w:style>
  <w:style w:type="character" w:customStyle="1" w:styleId="CommentTextChar">
    <w:name w:val="Comment Text Char"/>
    <w:basedOn w:val="DefaultParagraphFont"/>
    <w:link w:val="CommentText"/>
    <w:uiPriority w:val="99"/>
    <w:rsid w:val="00A20ACF"/>
    <w:rPr>
      <w:rFonts w:ascii="Times New Roman" w:eastAsia="Times New Roman" w:hAnsi="Times New Roman" w:cs="Times New Roman"/>
      <w:sz w:val="20"/>
      <w:szCs w:val="20"/>
      <w:lang w:val="ru-RU" w:eastAsia="ru-RU"/>
    </w:rPr>
  </w:style>
  <w:style w:type="paragraph" w:styleId="CommentSubject">
    <w:name w:val="annotation subject"/>
    <w:basedOn w:val="CommentText"/>
    <w:next w:val="CommentText"/>
    <w:link w:val="CommentSubjectChar"/>
    <w:rsid w:val="00A20ACF"/>
    <w:rPr>
      <w:b/>
      <w:bCs/>
    </w:rPr>
  </w:style>
  <w:style w:type="character" w:customStyle="1" w:styleId="CommentSubjectChar">
    <w:name w:val="Comment Subject Char"/>
    <w:basedOn w:val="CommentTextChar"/>
    <w:link w:val="CommentSubject"/>
    <w:rsid w:val="00A20ACF"/>
    <w:rPr>
      <w:rFonts w:ascii="Times New Roman" w:eastAsia="Times New Roman" w:hAnsi="Times New Roman" w:cs="Times New Roman"/>
      <w:b/>
      <w:bCs/>
      <w:sz w:val="20"/>
      <w:szCs w:val="20"/>
      <w:lang w:val="ru-RU" w:eastAsia="ru-RU"/>
    </w:rPr>
  </w:style>
  <w:style w:type="paragraph" w:customStyle="1" w:styleId="Default">
    <w:name w:val="Default"/>
    <w:rsid w:val="00A20ACF"/>
    <w:pPr>
      <w:autoSpaceDE w:val="0"/>
      <w:autoSpaceDN w:val="0"/>
      <w:adjustRightInd w:val="0"/>
      <w:spacing w:after="0" w:line="240" w:lineRule="auto"/>
    </w:pPr>
    <w:rPr>
      <w:rFonts w:ascii="EUAlbertina" w:eastAsia="PMingLiU" w:hAnsi="EUAlbertina" w:cs="EUAlbertina"/>
      <w:color w:val="000000"/>
      <w:sz w:val="24"/>
      <w:szCs w:val="24"/>
      <w:lang w:val="en-US" w:eastAsia="zh-CN"/>
    </w:rPr>
  </w:style>
  <w:style w:type="paragraph" w:customStyle="1" w:styleId="Standard">
    <w:name w:val="Standard"/>
    <w:rsid w:val="00A20ACF"/>
    <w:pPr>
      <w:suppressAutoHyphens/>
      <w:autoSpaceDN w:val="0"/>
      <w:spacing w:after="200" w:line="276" w:lineRule="auto"/>
    </w:pPr>
    <w:rPr>
      <w:rFonts w:ascii="Calibri" w:eastAsia="Calibri" w:hAnsi="Calibri" w:cs="Calibri"/>
      <w:kern w:val="3"/>
      <w:lang w:val="en-US"/>
    </w:rPr>
  </w:style>
  <w:style w:type="character" w:customStyle="1" w:styleId="apple-converted-space">
    <w:name w:val="apple-converted-space"/>
    <w:rsid w:val="00A20ACF"/>
  </w:style>
  <w:style w:type="paragraph" w:customStyle="1" w:styleId="Style3">
    <w:name w:val="Style3"/>
    <w:basedOn w:val="Heading3"/>
    <w:link w:val="Style3Char"/>
    <w:qFormat/>
    <w:rsid w:val="00A20ACF"/>
    <w:pPr>
      <w:keepNext w:val="0"/>
      <w:keepLines w:val="0"/>
      <w:tabs>
        <w:tab w:val="left" w:pos="360"/>
      </w:tabs>
      <w:spacing w:before="100" w:beforeAutospacing="1" w:after="120"/>
      <w:ind w:left="1338" w:hanging="870"/>
    </w:pPr>
    <w:rPr>
      <w:rFonts w:ascii="Times New Roman" w:eastAsia="Times New Roman" w:hAnsi="Times New Roman" w:cs="Times New Roman"/>
      <w:bCs w:val="0"/>
      <w:noProof w:val="0"/>
      <w:color w:val="auto"/>
      <w:lang w:val="en-US" w:eastAsia="ru-RU"/>
    </w:rPr>
  </w:style>
  <w:style w:type="character" w:customStyle="1" w:styleId="Style3Char">
    <w:name w:val="Style3 Char"/>
    <w:link w:val="Style3"/>
    <w:rsid w:val="00A20ACF"/>
    <w:rPr>
      <w:rFonts w:ascii="Times New Roman" w:eastAsia="Times New Roman" w:hAnsi="Times New Roman" w:cs="Times New Roman"/>
      <w:b/>
      <w:sz w:val="24"/>
      <w:szCs w:val="24"/>
      <w:lang w:val="en-US" w:eastAsia="ru-RU"/>
    </w:rPr>
  </w:style>
  <w:style w:type="paragraph" w:styleId="TOC4">
    <w:name w:val="toc 4"/>
    <w:basedOn w:val="Normal"/>
    <w:next w:val="Normal"/>
    <w:autoRedefine/>
    <w:uiPriority w:val="39"/>
    <w:unhideWhenUsed/>
    <w:rsid w:val="00A20ACF"/>
    <w:pPr>
      <w:spacing w:after="100" w:line="276" w:lineRule="auto"/>
      <w:ind w:left="660"/>
    </w:pPr>
    <w:rPr>
      <w:rFonts w:ascii="Calibri" w:hAnsi="Calibri"/>
      <w:noProof w:val="0"/>
      <w:sz w:val="22"/>
      <w:szCs w:val="22"/>
      <w:lang w:val="en-US"/>
    </w:rPr>
  </w:style>
  <w:style w:type="paragraph" w:styleId="TOC5">
    <w:name w:val="toc 5"/>
    <w:basedOn w:val="Normal"/>
    <w:next w:val="Normal"/>
    <w:autoRedefine/>
    <w:uiPriority w:val="39"/>
    <w:unhideWhenUsed/>
    <w:rsid w:val="00A20ACF"/>
    <w:pPr>
      <w:spacing w:after="100" w:line="276" w:lineRule="auto"/>
      <w:ind w:left="880"/>
    </w:pPr>
    <w:rPr>
      <w:rFonts w:ascii="Calibri" w:hAnsi="Calibri"/>
      <w:noProof w:val="0"/>
      <w:sz w:val="22"/>
      <w:szCs w:val="22"/>
      <w:lang w:val="en-US"/>
    </w:rPr>
  </w:style>
  <w:style w:type="paragraph" w:styleId="TOC6">
    <w:name w:val="toc 6"/>
    <w:basedOn w:val="Normal"/>
    <w:next w:val="Normal"/>
    <w:autoRedefine/>
    <w:uiPriority w:val="39"/>
    <w:unhideWhenUsed/>
    <w:rsid w:val="00A20ACF"/>
    <w:pPr>
      <w:spacing w:after="100" w:line="276" w:lineRule="auto"/>
      <w:ind w:left="1100"/>
    </w:pPr>
    <w:rPr>
      <w:rFonts w:ascii="Calibri" w:hAnsi="Calibri"/>
      <w:noProof w:val="0"/>
      <w:sz w:val="22"/>
      <w:szCs w:val="22"/>
      <w:lang w:val="en-US"/>
    </w:rPr>
  </w:style>
  <w:style w:type="paragraph" w:styleId="TOC7">
    <w:name w:val="toc 7"/>
    <w:basedOn w:val="Normal"/>
    <w:next w:val="Normal"/>
    <w:autoRedefine/>
    <w:uiPriority w:val="39"/>
    <w:unhideWhenUsed/>
    <w:rsid w:val="00A20ACF"/>
    <w:pPr>
      <w:spacing w:after="100" w:line="276" w:lineRule="auto"/>
      <w:ind w:left="1320"/>
    </w:pPr>
    <w:rPr>
      <w:rFonts w:ascii="Calibri" w:hAnsi="Calibri"/>
      <w:noProof w:val="0"/>
      <w:sz w:val="22"/>
      <w:szCs w:val="22"/>
      <w:lang w:val="en-US"/>
    </w:rPr>
  </w:style>
  <w:style w:type="paragraph" w:styleId="TOC8">
    <w:name w:val="toc 8"/>
    <w:basedOn w:val="Normal"/>
    <w:next w:val="Normal"/>
    <w:autoRedefine/>
    <w:uiPriority w:val="39"/>
    <w:unhideWhenUsed/>
    <w:rsid w:val="00A20ACF"/>
    <w:pPr>
      <w:spacing w:after="100" w:line="276" w:lineRule="auto"/>
      <w:ind w:left="1540"/>
    </w:pPr>
    <w:rPr>
      <w:rFonts w:ascii="Calibri" w:hAnsi="Calibri"/>
      <w:noProof w:val="0"/>
      <w:sz w:val="22"/>
      <w:szCs w:val="22"/>
      <w:lang w:val="en-US"/>
    </w:rPr>
  </w:style>
  <w:style w:type="paragraph" w:styleId="TOC9">
    <w:name w:val="toc 9"/>
    <w:basedOn w:val="Normal"/>
    <w:next w:val="Normal"/>
    <w:autoRedefine/>
    <w:uiPriority w:val="39"/>
    <w:unhideWhenUsed/>
    <w:rsid w:val="00A20ACF"/>
    <w:pPr>
      <w:spacing w:after="100" w:line="276" w:lineRule="auto"/>
      <w:ind w:left="1760"/>
    </w:pPr>
    <w:rPr>
      <w:rFonts w:ascii="Calibri" w:hAnsi="Calibri"/>
      <w:noProof w:val="0"/>
      <w:sz w:val="22"/>
      <w:szCs w:val="22"/>
      <w:lang w:val="en-US"/>
    </w:rPr>
  </w:style>
  <w:style w:type="paragraph" w:customStyle="1" w:styleId="Style153">
    <w:name w:val="Style153"/>
    <w:basedOn w:val="Normal"/>
    <w:uiPriority w:val="99"/>
    <w:rsid w:val="00A20ACF"/>
    <w:pPr>
      <w:widowControl w:val="0"/>
      <w:autoSpaceDE w:val="0"/>
      <w:autoSpaceDN w:val="0"/>
      <w:adjustRightInd w:val="0"/>
      <w:spacing w:line="317" w:lineRule="exact"/>
      <w:jc w:val="both"/>
    </w:pPr>
    <w:rPr>
      <w:noProof w:val="0"/>
      <w:lang w:eastAsia="ro-RO"/>
    </w:rPr>
  </w:style>
  <w:style w:type="character" w:customStyle="1" w:styleId="FontStyle195">
    <w:name w:val="Font Style195"/>
    <w:uiPriority w:val="99"/>
    <w:rsid w:val="00A20ACF"/>
    <w:rPr>
      <w:rFonts w:ascii="Times New Roman" w:hAnsi="Times New Roman" w:cs="Times New Roman"/>
      <w:b/>
      <w:bCs/>
      <w:i/>
      <w:iCs/>
      <w:sz w:val="22"/>
      <w:szCs w:val="22"/>
    </w:rPr>
  </w:style>
  <w:style w:type="paragraph" w:customStyle="1" w:styleId="Style73">
    <w:name w:val="Style73"/>
    <w:basedOn w:val="Normal"/>
    <w:uiPriority w:val="99"/>
    <w:rsid w:val="00A20ACF"/>
    <w:pPr>
      <w:widowControl w:val="0"/>
      <w:autoSpaceDE w:val="0"/>
      <w:autoSpaceDN w:val="0"/>
      <w:adjustRightInd w:val="0"/>
      <w:spacing w:line="314" w:lineRule="exact"/>
      <w:jc w:val="both"/>
    </w:pPr>
    <w:rPr>
      <w:noProof w:val="0"/>
      <w:lang w:eastAsia="ro-RO"/>
    </w:rPr>
  </w:style>
  <w:style w:type="character" w:customStyle="1" w:styleId="FontStyle197">
    <w:name w:val="Font Style197"/>
    <w:uiPriority w:val="99"/>
    <w:rsid w:val="00A20ACF"/>
    <w:rPr>
      <w:rFonts w:ascii="Times New Roman" w:hAnsi="Times New Roman" w:cs="Times New Roman"/>
      <w:sz w:val="22"/>
      <w:szCs w:val="22"/>
    </w:rPr>
  </w:style>
  <w:style w:type="paragraph" w:styleId="HTMLPreformatted">
    <w:name w:val="HTML Preformatted"/>
    <w:basedOn w:val="Normal"/>
    <w:link w:val="HTMLPreformattedChar"/>
    <w:uiPriority w:val="99"/>
    <w:semiHidden/>
    <w:unhideWhenUsed/>
    <w:rsid w:val="00A20ACF"/>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20ACF"/>
    <w:rPr>
      <w:rFonts w:ascii="Consolas" w:eastAsia="Times New Roman" w:hAnsi="Consolas" w:cs="Times New Roman"/>
      <w:noProof/>
      <w:sz w:val="20"/>
      <w:szCs w:val="20"/>
      <w:lang w:val="ro-RO"/>
    </w:rPr>
  </w:style>
  <w:style w:type="character" w:customStyle="1" w:styleId="Style4Char">
    <w:name w:val="Style4 Char"/>
    <w:basedOn w:val="Style3Char"/>
    <w:locked/>
    <w:rsid w:val="00BF5BF3"/>
    <w:rPr>
      <w:rFonts w:ascii="Times New Roman" w:eastAsia="Calibri" w:hAnsi="Times New Roman" w:cs="Times New Roman"/>
      <w:b/>
      <w:sz w:val="24"/>
      <w:szCs w:val="24"/>
      <w:lang w:val="ru-RU" w:eastAsia="ru-RU" w:bidi="ar-SA"/>
    </w:rPr>
  </w:style>
  <w:style w:type="character" w:customStyle="1" w:styleId="shorttext">
    <w:name w:val="short_text"/>
    <w:rsid w:val="00233538"/>
  </w:style>
  <w:style w:type="paragraph" w:styleId="Caption">
    <w:name w:val="caption"/>
    <w:basedOn w:val="Normal"/>
    <w:qFormat/>
    <w:rsid w:val="00460653"/>
    <w:pPr>
      <w:spacing w:before="240" w:after="60"/>
      <w:jc w:val="center"/>
    </w:pPr>
    <w:rPr>
      <w:rFonts w:ascii="Arial" w:hAnsi="Arial"/>
      <w:b/>
      <w:noProof w:val="0"/>
      <w:kern w:val="28"/>
      <w:sz w:val="32"/>
      <w:szCs w:val="20"/>
      <w:lang w:val="ru-RU" w:eastAsia="ru-RU"/>
    </w:rPr>
  </w:style>
  <w:style w:type="character" w:customStyle="1" w:styleId="a">
    <w:name w:val="Основной текст + Курсив"/>
    <w:rsid w:val="0077101F"/>
    <w:rPr>
      <w:rFonts w:ascii="Times New Roman" w:hAnsi="Times New Roman"/>
      <w:i/>
      <w:color w:val="000000"/>
      <w:spacing w:val="0"/>
      <w:w w:val="100"/>
      <w:position w:val="0"/>
      <w:sz w:val="22"/>
      <w:u w:val="none"/>
      <w:lang w:val="ro-RO" w:eastAsia="ro-RO"/>
    </w:rPr>
  </w:style>
  <w:style w:type="character" w:styleId="Strong">
    <w:name w:val="Strong"/>
    <w:basedOn w:val="DefaultParagraphFont"/>
    <w:uiPriority w:val="22"/>
    <w:qFormat/>
    <w:rsid w:val="00EC7F38"/>
    <w:rPr>
      <w:b/>
      <w:bCs/>
    </w:rPr>
  </w:style>
  <w:style w:type="paragraph" w:styleId="Revision">
    <w:name w:val="Revision"/>
    <w:hidden/>
    <w:uiPriority w:val="99"/>
    <w:semiHidden/>
    <w:rsid w:val="003D58B1"/>
    <w:pPr>
      <w:spacing w:after="0" w:line="240" w:lineRule="auto"/>
    </w:pPr>
    <w:rPr>
      <w:rFonts w:ascii="Times New Roman" w:eastAsia="Times New Roman" w:hAnsi="Times New Roman" w:cs="Times New Roman"/>
      <w:noProof/>
      <w:sz w:val="24"/>
      <w:szCs w:val="24"/>
      <w:lang w:val="ro-RO"/>
    </w:rPr>
  </w:style>
  <w:style w:type="table" w:customStyle="1" w:styleId="Grigliatabella1">
    <w:name w:val="Griglia tabella1"/>
    <w:basedOn w:val="TableNormal"/>
    <w:next w:val="TableGrid"/>
    <w:uiPriority w:val="39"/>
    <w:rsid w:val="00615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leNormal"/>
    <w:next w:val="TableGrid"/>
    <w:uiPriority w:val="39"/>
    <w:rsid w:val="00BE362C"/>
    <w:pPr>
      <w:spacing w:after="0" w:line="240" w:lineRule="auto"/>
    </w:pPr>
    <w:rPr>
      <w:rFonts w:eastAsia="SimSun"/>
      <w:lang w:val="ro-RO"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leNormal"/>
    <w:next w:val="TableGrid"/>
    <w:uiPriority w:val="39"/>
    <w:rsid w:val="009D62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D62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4">
    <w:name w:val="Griglia tabella4"/>
    <w:basedOn w:val="TableNormal"/>
    <w:next w:val="TableGrid"/>
    <w:uiPriority w:val="39"/>
    <w:rsid w:val="00130A4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uiPriority w:val="99"/>
    <w:semiHidden/>
    <w:rsid w:val="00130A49"/>
    <w:rPr>
      <w:color w:val="808080"/>
    </w:rPr>
  </w:style>
  <w:style w:type="character" w:customStyle="1" w:styleId="ln2paragraf1">
    <w:name w:val="ln2paragraf1"/>
    <w:rsid w:val="007D2982"/>
    <w:rPr>
      <w:b/>
      <w:bCs/>
    </w:rPr>
  </w:style>
  <w:style w:type="character" w:customStyle="1" w:styleId="ln2tparagraf">
    <w:name w:val="ln2tparagraf"/>
    <w:rsid w:val="007D2982"/>
  </w:style>
  <w:style w:type="character" w:customStyle="1" w:styleId="ln2tpunct">
    <w:name w:val="ln2tpunct"/>
    <w:rsid w:val="007D2982"/>
  </w:style>
  <w:style w:type="paragraph" w:customStyle="1" w:styleId="nt">
    <w:name w:val="nt"/>
    <w:basedOn w:val="Normal"/>
    <w:rsid w:val="00F366C7"/>
    <w:pPr>
      <w:ind w:left="567" w:right="567" w:hanging="567"/>
      <w:jc w:val="both"/>
    </w:pPr>
    <w:rPr>
      <w:rFonts w:eastAsiaTheme="minorEastAsia"/>
      <w:i/>
      <w:iCs/>
      <w:noProof w:val="0"/>
      <w:color w:val="663300"/>
      <w:sz w:val="20"/>
      <w:szCs w:val="20"/>
      <w:lang w:val="ru-RU" w:eastAsia="ru-RU"/>
    </w:rPr>
  </w:style>
  <w:style w:type="character" w:customStyle="1" w:styleId="tax1">
    <w:name w:val="tax1"/>
    <w:rsid w:val="00AC7DAC"/>
    <w:rPr>
      <w:b/>
      <w:bCs/>
      <w:sz w:val="26"/>
      <w:szCs w:val="26"/>
    </w:rPr>
  </w:style>
  <w:style w:type="paragraph" w:customStyle="1" w:styleId="DefaultText">
    <w:name w:val="Default Text"/>
    <w:basedOn w:val="Normal"/>
    <w:link w:val="DefaultTextChar"/>
    <w:uiPriority w:val="99"/>
    <w:rsid w:val="006A6FDA"/>
    <w:rPr>
      <w:szCs w:val="20"/>
      <w:lang w:val="en-US"/>
    </w:rPr>
  </w:style>
  <w:style w:type="character" w:customStyle="1" w:styleId="DefaultTextChar">
    <w:name w:val="Default Text Char"/>
    <w:link w:val="DefaultText"/>
    <w:uiPriority w:val="99"/>
    <w:locked/>
    <w:rsid w:val="006A6FDA"/>
    <w:rPr>
      <w:rFonts w:ascii="Times New Roman" w:eastAsia="Times New Roman" w:hAnsi="Times New Roman" w:cs="Times New Roman"/>
      <w:noProof/>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921575">
      <w:bodyDiv w:val="1"/>
      <w:marLeft w:val="0"/>
      <w:marRight w:val="0"/>
      <w:marTop w:val="0"/>
      <w:marBottom w:val="0"/>
      <w:divBdr>
        <w:top w:val="none" w:sz="0" w:space="0" w:color="auto"/>
        <w:left w:val="none" w:sz="0" w:space="0" w:color="auto"/>
        <w:bottom w:val="none" w:sz="0" w:space="0" w:color="auto"/>
        <w:right w:val="none" w:sz="0" w:space="0" w:color="auto"/>
      </w:divBdr>
      <w:divsChild>
        <w:div w:id="1211071697">
          <w:marLeft w:val="274"/>
          <w:marRight w:val="0"/>
          <w:marTop w:val="150"/>
          <w:marBottom w:val="0"/>
          <w:divBdr>
            <w:top w:val="none" w:sz="0" w:space="0" w:color="auto"/>
            <w:left w:val="none" w:sz="0" w:space="0" w:color="auto"/>
            <w:bottom w:val="none" w:sz="0" w:space="0" w:color="auto"/>
            <w:right w:val="none" w:sz="0" w:space="0" w:color="auto"/>
          </w:divBdr>
        </w:div>
      </w:divsChild>
    </w:div>
    <w:div w:id="1032418692">
      <w:bodyDiv w:val="1"/>
      <w:marLeft w:val="0"/>
      <w:marRight w:val="0"/>
      <w:marTop w:val="0"/>
      <w:marBottom w:val="0"/>
      <w:divBdr>
        <w:top w:val="none" w:sz="0" w:space="0" w:color="auto"/>
        <w:left w:val="none" w:sz="0" w:space="0" w:color="auto"/>
        <w:bottom w:val="none" w:sz="0" w:space="0" w:color="auto"/>
        <w:right w:val="none" w:sz="0" w:space="0" w:color="auto"/>
      </w:divBdr>
    </w:div>
    <w:div w:id="1058015674">
      <w:bodyDiv w:val="1"/>
      <w:marLeft w:val="0"/>
      <w:marRight w:val="0"/>
      <w:marTop w:val="0"/>
      <w:marBottom w:val="0"/>
      <w:divBdr>
        <w:top w:val="none" w:sz="0" w:space="0" w:color="auto"/>
        <w:left w:val="none" w:sz="0" w:space="0" w:color="auto"/>
        <w:bottom w:val="none" w:sz="0" w:space="0" w:color="auto"/>
        <w:right w:val="none" w:sz="0" w:space="0" w:color="auto"/>
      </w:divBdr>
    </w:div>
    <w:div w:id="1067462537">
      <w:bodyDiv w:val="1"/>
      <w:marLeft w:val="0"/>
      <w:marRight w:val="0"/>
      <w:marTop w:val="0"/>
      <w:marBottom w:val="0"/>
      <w:divBdr>
        <w:top w:val="none" w:sz="0" w:space="0" w:color="auto"/>
        <w:left w:val="none" w:sz="0" w:space="0" w:color="auto"/>
        <w:bottom w:val="none" w:sz="0" w:space="0" w:color="auto"/>
        <w:right w:val="none" w:sz="0" w:space="0" w:color="auto"/>
      </w:divBdr>
    </w:div>
    <w:div w:id="1351908595">
      <w:bodyDiv w:val="1"/>
      <w:marLeft w:val="0"/>
      <w:marRight w:val="0"/>
      <w:marTop w:val="0"/>
      <w:marBottom w:val="0"/>
      <w:divBdr>
        <w:top w:val="none" w:sz="0" w:space="0" w:color="auto"/>
        <w:left w:val="none" w:sz="0" w:space="0" w:color="auto"/>
        <w:bottom w:val="none" w:sz="0" w:space="0" w:color="auto"/>
        <w:right w:val="none" w:sz="0" w:space="0" w:color="auto"/>
      </w:divBdr>
    </w:div>
    <w:div w:id="1377852337">
      <w:bodyDiv w:val="1"/>
      <w:marLeft w:val="0"/>
      <w:marRight w:val="0"/>
      <w:marTop w:val="0"/>
      <w:marBottom w:val="0"/>
      <w:divBdr>
        <w:top w:val="none" w:sz="0" w:space="0" w:color="auto"/>
        <w:left w:val="none" w:sz="0" w:space="0" w:color="auto"/>
        <w:bottom w:val="none" w:sz="0" w:space="0" w:color="auto"/>
        <w:right w:val="none" w:sz="0" w:space="0" w:color="auto"/>
      </w:divBdr>
    </w:div>
    <w:div w:id="1430465460">
      <w:bodyDiv w:val="1"/>
      <w:marLeft w:val="0"/>
      <w:marRight w:val="0"/>
      <w:marTop w:val="0"/>
      <w:marBottom w:val="0"/>
      <w:divBdr>
        <w:top w:val="none" w:sz="0" w:space="0" w:color="auto"/>
        <w:left w:val="none" w:sz="0" w:space="0" w:color="auto"/>
        <w:bottom w:val="none" w:sz="0" w:space="0" w:color="auto"/>
        <w:right w:val="none" w:sz="0" w:space="0" w:color="auto"/>
      </w:divBdr>
    </w:div>
    <w:div w:id="1645356812">
      <w:bodyDiv w:val="1"/>
      <w:marLeft w:val="0"/>
      <w:marRight w:val="0"/>
      <w:marTop w:val="0"/>
      <w:marBottom w:val="0"/>
      <w:divBdr>
        <w:top w:val="none" w:sz="0" w:space="0" w:color="auto"/>
        <w:left w:val="none" w:sz="0" w:space="0" w:color="auto"/>
        <w:bottom w:val="none" w:sz="0" w:space="0" w:color="auto"/>
        <w:right w:val="none" w:sz="0" w:space="0" w:color="auto"/>
      </w:divBdr>
    </w:div>
    <w:div w:id="1898082009">
      <w:bodyDiv w:val="1"/>
      <w:marLeft w:val="0"/>
      <w:marRight w:val="0"/>
      <w:marTop w:val="0"/>
      <w:marBottom w:val="0"/>
      <w:divBdr>
        <w:top w:val="none" w:sz="0" w:space="0" w:color="auto"/>
        <w:left w:val="none" w:sz="0" w:space="0" w:color="auto"/>
        <w:bottom w:val="none" w:sz="0" w:space="0" w:color="auto"/>
        <w:right w:val="none" w:sz="0" w:space="0" w:color="auto"/>
      </w:divBdr>
    </w:div>
    <w:div w:id="1921870906">
      <w:bodyDiv w:val="1"/>
      <w:marLeft w:val="0"/>
      <w:marRight w:val="0"/>
      <w:marTop w:val="0"/>
      <w:marBottom w:val="0"/>
      <w:divBdr>
        <w:top w:val="none" w:sz="0" w:space="0" w:color="auto"/>
        <w:left w:val="none" w:sz="0" w:space="0" w:color="auto"/>
        <w:bottom w:val="none" w:sz="0" w:space="0" w:color="auto"/>
        <w:right w:val="none" w:sz="0" w:space="0" w:color="auto"/>
      </w:divBdr>
    </w:div>
    <w:div w:id="1926455645">
      <w:bodyDiv w:val="1"/>
      <w:marLeft w:val="0"/>
      <w:marRight w:val="0"/>
      <w:marTop w:val="0"/>
      <w:marBottom w:val="0"/>
      <w:divBdr>
        <w:top w:val="none" w:sz="0" w:space="0" w:color="auto"/>
        <w:left w:val="none" w:sz="0" w:space="0" w:color="auto"/>
        <w:bottom w:val="none" w:sz="0" w:space="0" w:color="auto"/>
        <w:right w:val="none" w:sz="0" w:space="0" w:color="auto"/>
      </w:divBdr>
    </w:div>
    <w:div w:id="2052222212">
      <w:bodyDiv w:val="1"/>
      <w:marLeft w:val="0"/>
      <w:marRight w:val="0"/>
      <w:marTop w:val="0"/>
      <w:marBottom w:val="0"/>
      <w:divBdr>
        <w:top w:val="none" w:sz="0" w:space="0" w:color="auto"/>
        <w:left w:val="none" w:sz="0" w:space="0" w:color="auto"/>
        <w:bottom w:val="none" w:sz="0" w:space="0" w:color="auto"/>
        <w:right w:val="none" w:sz="0" w:space="0" w:color="auto"/>
      </w:divBdr>
    </w:div>
    <w:div w:id="2064399604">
      <w:bodyDiv w:val="1"/>
      <w:marLeft w:val="0"/>
      <w:marRight w:val="0"/>
      <w:marTop w:val="0"/>
      <w:marBottom w:val="0"/>
      <w:divBdr>
        <w:top w:val="none" w:sz="0" w:space="0" w:color="auto"/>
        <w:left w:val="none" w:sz="0" w:space="0" w:color="auto"/>
        <w:bottom w:val="none" w:sz="0" w:space="0" w:color="auto"/>
        <w:right w:val="none" w:sz="0" w:space="0" w:color="auto"/>
      </w:divBdr>
    </w:div>
    <w:div w:id="212094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983a66f-4b1b-416a-9a37-e7e20322035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9AF082423584146B8F96FEF6D61B9A4" ma:contentTypeVersion="11" ma:contentTypeDescription="Creați un document nou." ma:contentTypeScope="" ma:versionID="d1979780d7d6adf2a5551b4c3c8b3b4c">
  <xsd:schema xmlns:xsd="http://www.w3.org/2001/XMLSchema" xmlns:xs="http://www.w3.org/2001/XMLSchema" xmlns:p="http://schemas.microsoft.com/office/2006/metadata/properties" xmlns:ns2="f983a66f-4b1b-416a-9a37-e7e20322035b" targetNamespace="http://schemas.microsoft.com/office/2006/metadata/properties" ma:root="true" ma:fieldsID="c1d4f234aa4b3d1dbad95a61b17b7cf0" ns2:_="">
    <xsd:import namespace="f983a66f-4b1b-416a-9a37-e7e2032203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lcf76f155ced4ddcb4097134ff3c332f"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3a66f-4b1b-416a-9a37-e7e203220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659dcba0-0479-499c-81c4-80551607129a"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28E81F-8F46-4F60-AE12-F356B0A0285F}">
  <ds:schemaRefs>
    <ds:schemaRef ds:uri="http://schemas.microsoft.com/sharepoint/v3/contenttype/forms"/>
  </ds:schemaRefs>
</ds:datastoreItem>
</file>

<file path=customXml/itemProps2.xml><?xml version="1.0" encoding="utf-8"?>
<ds:datastoreItem xmlns:ds="http://schemas.openxmlformats.org/officeDocument/2006/customXml" ds:itemID="{A10739C6-DE1F-49DA-B949-620E91947511}">
  <ds:schemaRefs>
    <ds:schemaRef ds:uri="http://schemas.microsoft.com/office/2006/metadata/properties"/>
    <ds:schemaRef ds:uri="http://schemas.microsoft.com/office/infopath/2007/PartnerControls"/>
    <ds:schemaRef ds:uri="f983a66f-4b1b-416a-9a37-e7e20322035b"/>
  </ds:schemaRefs>
</ds:datastoreItem>
</file>

<file path=customXml/itemProps3.xml><?xml version="1.0" encoding="utf-8"?>
<ds:datastoreItem xmlns:ds="http://schemas.openxmlformats.org/officeDocument/2006/customXml" ds:itemID="{C937CEC7-9DA5-42E1-A16E-54C5B34557AD}">
  <ds:schemaRefs>
    <ds:schemaRef ds:uri="http://schemas.openxmlformats.org/officeDocument/2006/bibliography"/>
  </ds:schemaRefs>
</ds:datastoreItem>
</file>

<file path=customXml/itemProps4.xml><?xml version="1.0" encoding="utf-8"?>
<ds:datastoreItem xmlns:ds="http://schemas.openxmlformats.org/officeDocument/2006/customXml" ds:itemID="{8E61A5A2-22E6-461F-971C-5D546F58D47D}"/>
</file>

<file path=docProps/app.xml><?xml version="1.0" encoding="utf-8"?>
<Properties xmlns="http://schemas.openxmlformats.org/officeDocument/2006/extended-properties" xmlns:vt="http://schemas.openxmlformats.org/officeDocument/2006/docPropsVTypes">
  <Template>Normal</Template>
  <TotalTime>16</TotalTime>
  <Pages>11</Pages>
  <Words>3794</Words>
  <Characters>24858</Characters>
  <Application>Microsoft Office Word</Application>
  <DocSecurity>0</DocSecurity>
  <Lines>731</Lines>
  <Paragraphs>286</Paragraphs>
  <ScaleCrop>false</ScaleCrop>
  <HeadingPairs>
    <vt:vector size="8" baseType="variant">
      <vt:variant>
        <vt:lpstr>Название</vt:lpstr>
      </vt:variant>
      <vt:variant>
        <vt:i4>1</vt:i4>
      </vt:variant>
      <vt:variant>
        <vt:lpstr>Titlu</vt:lpstr>
      </vt:variant>
      <vt:variant>
        <vt:i4>1</vt:i4>
      </vt:variant>
      <vt:variant>
        <vt:lpstr>Title</vt:lpstr>
      </vt:variant>
      <vt:variant>
        <vt:i4>1</vt:i4>
      </vt:variant>
      <vt:variant>
        <vt:lpstr>Titolo</vt:lpstr>
      </vt:variant>
      <vt:variant>
        <vt:i4>1</vt:i4>
      </vt:variant>
    </vt:vector>
  </HeadingPairs>
  <TitlesOfParts>
    <vt:vector size="4" baseType="lpstr">
      <vt:lpstr/>
      <vt:lpstr/>
      <vt:lpstr/>
      <vt:lpstr/>
    </vt:vector>
  </TitlesOfParts>
  <Company>Hewlett-Packard Company</Company>
  <LinksUpToDate>false</LinksUpToDate>
  <CharactersWithSpaces>28366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student001 student001</dc:creator>
  <cp:lastModifiedBy>Ivanov, Stefan</cp:lastModifiedBy>
  <cp:revision>11</cp:revision>
  <cp:lastPrinted>2021-06-01T11:52:00Z</cp:lastPrinted>
  <dcterms:created xsi:type="dcterms:W3CDTF">2021-06-14T10:00:00Z</dcterms:created>
  <dcterms:modified xsi:type="dcterms:W3CDTF">2025-12-15T09:51:00Z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0x01010079AF082423584146B8F96FEF6D61B9A4</vt:lpwstr>
  </property>
  <property fmtid="{D5CDD505-2E9C-101B-9397-08002B2CF9AE}" pid="3" name="MediaServiceImageTags">
    <vt:lpwstr/>
  </property>
</Properties>
</file>